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3DEA3" w14:textId="5ECD5FC0" w:rsidR="007166CE" w:rsidRDefault="00EE2241" w:rsidP="0044777E">
      <w:pPr>
        <w:pStyle w:val="berschrift1"/>
        <w:rPr>
          <w:b w:val="0"/>
          <w:bCs w:val="0"/>
          <w:sz w:val="32"/>
          <w:szCs w:val="32"/>
        </w:rPr>
      </w:pPr>
      <w:r>
        <w:rPr>
          <w:b w:val="0"/>
          <w:bCs w:val="0"/>
          <w:noProof/>
          <w:sz w:val="32"/>
          <w:szCs w:val="32"/>
        </w:rPr>
        <w:drawing>
          <wp:inline distT="0" distB="0" distL="0" distR="0" wp14:anchorId="07DF2B5C" wp14:editId="74B472D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C0DB25" w14:textId="77777777" w:rsidR="007166CE" w:rsidRDefault="007166CE" w:rsidP="007166CE">
      <w:pPr>
        <w:pStyle w:val="berschrift1"/>
      </w:pPr>
      <w:r>
        <w:br w:type="page"/>
      </w:r>
      <w:r>
        <w:lastRenderedPageBreak/>
        <w:t>Vorwort</w:t>
      </w:r>
    </w:p>
    <w:p w14:paraId="31A402A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C072712" w14:textId="77777777" w:rsidR="007E1779" w:rsidRDefault="008D7463" w:rsidP="007166CE">
      <w:r>
        <w:t xml:space="preserve">Dieses Jahr hat uns allen eine Menge abverlangt – doch Gott hat uns hindurchgetragen. </w:t>
      </w:r>
    </w:p>
    <w:p w14:paraId="3972CC4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413D1FB" w14:textId="77777777" w:rsidR="007E1779" w:rsidRDefault="007E1779" w:rsidP="007166CE">
      <w:r>
        <w:t>Vielleicht hat aber auch der eine oder die andere Lust, mitzumachen und neue Bücher zu erstellen – sprecht mich einfach an.</w:t>
      </w:r>
    </w:p>
    <w:p w14:paraId="076B4C46" w14:textId="77777777" w:rsidR="007166CE" w:rsidRDefault="007166CE" w:rsidP="007166CE">
      <w:r>
        <w:t>Euch allen wünsche ich Gottes reichen Segen und dass Ihr für Euch interessante Texte hier findet. Für Anregungen bin ich immer dankbar.</w:t>
      </w:r>
    </w:p>
    <w:p w14:paraId="3A59D4D9" w14:textId="77777777" w:rsidR="007166CE" w:rsidRDefault="007166CE" w:rsidP="007166CE">
      <w:r>
        <w:t>Gruß &amp; Segen,</w:t>
      </w:r>
    </w:p>
    <w:p w14:paraId="2347643F" w14:textId="77777777" w:rsidR="007166CE" w:rsidRDefault="007166CE" w:rsidP="007166CE">
      <w:r>
        <w:t>Andreas</w:t>
      </w:r>
    </w:p>
    <w:p w14:paraId="04DD8F7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349A70" w14:textId="77777777" w:rsidR="0044777E" w:rsidRDefault="0044777E" w:rsidP="0044777E">
      <w:pPr>
        <w:pStyle w:val="berschrift1"/>
        <w:rPr>
          <w:sz w:val="48"/>
        </w:rPr>
      </w:pPr>
      <w:r>
        <w:t xml:space="preserve">Unbekannt - Die </w:t>
      </w:r>
      <w:proofErr w:type="spellStart"/>
      <w:r>
        <w:t>Histori</w:t>
      </w:r>
      <w:proofErr w:type="spellEnd"/>
      <w:r>
        <w:t xml:space="preserve"> Thome </w:t>
      </w:r>
      <w:proofErr w:type="spellStart"/>
      <w:r>
        <w:t>Muntzers</w:t>
      </w:r>
      <w:proofErr w:type="spellEnd"/>
      <w:r>
        <w:t xml:space="preserve"> / des </w:t>
      </w:r>
      <w:proofErr w:type="spellStart"/>
      <w:r>
        <w:t>anfengers</w:t>
      </w:r>
      <w:proofErr w:type="spellEnd"/>
      <w:r>
        <w:t xml:space="preserve"> der </w:t>
      </w:r>
      <w:proofErr w:type="spellStart"/>
      <w:r>
        <w:t>Döringischen</w:t>
      </w:r>
      <w:proofErr w:type="spellEnd"/>
      <w:r>
        <w:t xml:space="preserve"> </w:t>
      </w:r>
      <w:proofErr w:type="spellStart"/>
      <w:r>
        <w:t>uffrur</w:t>
      </w:r>
      <w:proofErr w:type="spellEnd"/>
      <w:r>
        <w:t xml:space="preserve"> / </w:t>
      </w:r>
      <w:proofErr w:type="spellStart"/>
      <w:r>
        <w:t>seer</w:t>
      </w:r>
      <w:proofErr w:type="spellEnd"/>
      <w:r>
        <w:t xml:space="preserve"> </w:t>
      </w:r>
      <w:proofErr w:type="spellStart"/>
      <w:r>
        <w:t>nutzlich</w:t>
      </w:r>
      <w:proofErr w:type="spellEnd"/>
      <w:r>
        <w:t xml:space="preserve"> zu lesen.</w:t>
      </w:r>
    </w:p>
    <w:p w14:paraId="49157DF9" w14:textId="77777777" w:rsidR="0044777E" w:rsidRDefault="0044777E" w:rsidP="0044777E">
      <w:pPr>
        <w:pStyle w:val="StandardWeb"/>
      </w:pPr>
      <w:proofErr w:type="spellStart"/>
      <w:r>
        <w:t>Ermanung</w:t>
      </w:r>
      <w:proofErr w:type="spellEnd"/>
      <w:r>
        <w:t xml:space="preserve"> des </w:t>
      </w:r>
      <w:proofErr w:type="spellStart"/>
      <w:r>
        <w:t>Durchleuchtigen</w:t>
      </w:r>
      <w:proofErr w:type="spellEnd"/>
      <w:r>
        <w:t xml:space="preserve"> </w:t>
      </w:r>
      <w:proofErr w:type="spellStart"/>
      <w:r>
        <w:t>Fursten</w:t>
      </w:r>
      <w:proofErr w:type="spellEnd"/>
      <w:r>
        <w:t xml:space="preserve"> </w:t>
      </w:r>
      <w:proofErr w:type="spellStart"/>
      <w:r>
        <w:t>unnd</w:t>
      </w:r>
      <w:proofErr w:type="spellEnd"/>
      <w:r>
        <w:t xml:space="preserve"> Herrn / Herrn Philippsen </w:t>
      </w:r>
      <w:proofErr w:type="spellStart"/>
      <w:r>
        <w:t>Landtgrave</w:t>
      </w:r>
      <w:proofErr w:type="spellEnd"/>
      <w:r>
        <w:t xml:space="preserve"> zu Hessen etc. an die Ritterschafft / die </w:t>
      </w:r>
      <w:proofErr w:type="spellStart"/>
      <w:r>
        <w:t>Bauren</w:t>
      </w:r>
      <w:proofErr w:type="spellEnd"/>
      <w:r>
        <w:t xml:space="preserve"> (</w:t>
      </w:r>
      <w:proofErr w:type="spellStart"/>
      <w:r>
        <w:t>under</w:t>
      </w:r>
      <w:proofErr w:type="spellEnd"/>
      <w:r>
        <w:t xml:space="preserve"> dem </w:t>
      </w:r>
      <w:proofErr w:type="spellStart"/>
      <w:r>
        <w:t>scheyn</w:t>
      </w:r>
      <w:proofErr w:type="spellEnd"/>
      <w:r>
        <w:t xml:space="preserve"> des </w:t>
      </w:r>
      <w:proofErr w:type="spellStart"/>
      <w:r>
        <w:t>Evangelions</w:t>
      </w:r>
      <w:proofErr w:type="spellEnd"/>
      <w:r>
        <w:t xml:space="preserve"> sich wider alle </w:t>
      </w:r>
      <w:proofErr w:type="spellStart"/>
      <w:r>
        <w:t>oberkeit</w:t>
      </w:r>
      <w:proofErr w:type="spellEnd"/>
      <w:r>
        <w:t xml:space="preserve"> / durch falsch </w:t>
      </w:r>
      <w:proofErr w:type="spellStart"/>
      <w:r>
        <w:t>Predicanten</w:t>
      </w:r>
      <w:proofErr w:type="spellEnd"/>
      <w:r>
        <w:t xml:space="preserve"> </w:t>
      </w:r>
      <w:proofErr w:type="spellStart"/>
      <w:r>
        <w:t>verfurt</w:t>
      </w:r>
      <w:proofErr w:type="spellEnd"/>
      <w:r>
        <w:t xml:space="preserve"> / setzende) </w:t>
      </w:r>
      <w:proofErr w:type="spellStart"/>
      <w:r>
        <w:t>trostlich</w:t>
      </w:r>
      <w:proofErr w:type="spellEnd"/>
      <w:r>
        <w:t xml:space="preserve"> </w:t>
      </w:r>
      <w:proofErr w:type="spellStart"/>
      <w:r>
        <w:t>anzugreyffen</w:t>
      </w:r>
      <w:proofErr w:type="spellEnd"/>
      <w:r>
        <w:t xml:space="preserve">. </w:t>
      </w:r>
    </w:p>
    <w:p w14:paraId="588E97A4" w14:textId="77777777" w:rsidR="0044777E" w:rsidRDefault="0044777E" w:rsidP="0044777E">
      <w:pPr>
        <w:pStyle w:val="StandardWeb"/>
      </w:pPr>
      <w:proofErr w:type="spellStart"/>
      <w:r>
        <w:t>Hagenaw</w:t>
      </w:r>
      <w:proofErr w:type="spellEnd"/>
      <w:r>
        <w:t xml:space="preserve"> / durch </w:t>
      </w:r>
      <w:proofErr w:type="spellStart"/>
      <w:r>
        <w:t>Johannem</w:t>
      </w:r>
      <w:proofErr w:type="spellEnd"/>
      <w:r>
        <w:t xml:space="preserve"> </w:t>
      </w:r>
      <w:proofErr w:type="spellStart"/>
      <w:r>
        <w:t>Secerium</w:t>
      </w:r>
      <w:proofErr w:type="spellEnd"/>
      <w:r>
        <w:t xml:space="preserve"> </w:t>
      </w:r>
      <w:proofErr w:type="spellStart"/>
      <w:r>
        <w:t>Getruckt</w:t>
      </w:r>
      <w:proofErr w:type="spellEnd"/>
      <w:r>
        <w:t xml:space="preserve">. </w:t>
      </w:r>
    </w:p>
    <w:p w14:paraId="715C54C7" w14:textId="77777777" w:rsidR="0044777E" w:rsidRDefault="0044777E" w:rsidP="0044777E">
      <w:pPr>
        <w:pStyle w:val="StandardWeb"/>
      </w:pPr>
      <w:r>
        <w:t xml:space="preserve">Nach dem Doktor Luther </w:t>
      </w:r>
      <w:proofErr w:type="spellStart"/>
      <w:r>
        <w:t>etlich</w:t>
      </w:r>
      <w:proofErr w:type="spellEnd"/>
      <w:r>
        <w:t xml:space="preserve"> </w:t>
      </w:r>
      <w:proofErr w:type="spellStart"/>
      <w:r>
        <w:t>jar</w:t>
      </w:r>
      <w:proofErr w:type="spellEnd"/>
      <w:r>
        <w:t xml:space="preserve"> gepredigt </w:t>
      </w:r>
      <w:proofErr w:type="spellStart"/>
      <w:r>
        <w:t>hette</w:t>
      </w:r>
      <w:proofErr w:type="spellEnd"/>
      <w:r>
        <w:t xml:space="preserve"> / </w:t>
      </w:r>
      <w:proofErr w:type="spellStart"/>
      <w:r>
        <w:t>unnd</w:t>
      </w:r>
      <w:proofErr w:type="spellEnd"/>
      <w:r>
        <w:t xml:space="preserve"> das Evangelium </w:t>
      </w:r>
      <w:proofErr w:type="spellStart"/>
      <w:r>
        <w:t>reyn</w:t>
      </w:r>
      <w:proofErr w:type="spellEnd"/>
      <w:r>
        <w:t xml:space="preserve"> und </w:t>
      </w:r>
      <w:proofErr w:type="spellStart"/>
      <w:r>
        <w:t>clar</w:t>
      </w:r>
      <w:proofErr w:type="spellEnd"/>
      <w:r>
        <w:t xml:space="preserve"> </w:t>
      </w:r>
      <w:proofErr w:type="spellStart"/>
      <w:r>
        <w:t>gelert</w:t>
      </w:r>
      <w:proofErr w:type="spellEnd"/>
      <w:r>
        <w:t xml:space="preserve"> / hat daneben der </w:t>
      </w:r>
      <w:proofErr w:type="spellStart"/>
      <w:r>
        <w:t>Teuffel</w:t>
      </w:r>
      <w:proofErr w:type="spellEnd"/>
      <w:r>
        <w:t xml:space="preserve"> sein samen </w:t>
      </w:r>
      <w:proofErr w:type="spellStart"/>
      <w:r>
        <w:t>geseet</w:t>
      </w:r>
      <w:proofErr w:type="spellEnd"/>
      <w:r>
        <w:t xml:space="preserve"> / </w:t>
      </w:r>
      <w:proofErr w:type="spellStart"/>
      <w:r>
        <w:t>unnd</w:t>
      </w:r>
      <w:proofErr w:type="spellEnd"/>
      <w:r>
        <w:t xml:space="preserve"> </w:t>
      </w:r>
      <w:proofErr w:type="spellStart"/>
      <w:r>
        <w:t>vil</w:t>
      </w:r>
      <w:proofErr w:type="spellEnd"/>
      <w:r>
        <w:t xml:space="preserve"> falscher und </w:t>
      </w:r>
      <w:proofErr w:type="spellStart"/>
      <w:r>
        <w:t>schedlicher</w:t>
      </w:r>
      <w:proofErr w:type="spellEnd"/>
      <w:r>
        <w:t xml:space="preserve"> </w:t>
      </w:r>
      <w:proofErr w:type="spellStart"/>
      <w:r>
        <w:t>prediger</w:t>
      </w:r>
      <w:proofErr w:type="spellEnd"/>
      <w:r>
        <w:t xml:space="preserve"> erweckt / da durch das Evangelium </w:t>
      </w:r>
      <w:proofErr w:type="spellStart"/>
      <w:r>
        <w:t>widerum</w:t>
      </w:r>
      <w:proofErr w:type="spellEnd"/>
      <w:r>
        <w:t xml:space="preserve"> verblendet </w:t>
      </w:r>
      <w:proofErr w:type="spellStart"/>
      <w:r>
        <w:t>wurd</w:t>
      </w:r>
      <w:proofErr w:type="spellEnd"/>
      <w:r>
        <w:t xml:space="preserve"> / </w:t>
      </w:r>
      <w:proofErr w:type="spellStart"/>
      <w:r>
        <w:t>unnd</w:t>
      </w:r>
      <w:proofErr w:type="spellEnd"/>
      <w:r>
        <w:t xml:space="preserve"> </w:t>
      </w:r>
      <w:proofErr w:type="spellStart"/>
      <w:r>
        <w:t>untertruckt</w:t>
      </w:r>
      <w:proofErr w:type="spellEnd"/>
      <w:r>
        <w:t xml:space="preserve"> / dazu auch groß </w:t>
      </w:r>
      <w:proofErr w:type="spellStart"/>
      <w:r>
        <w:t>bluttvergiessen</w:t>
      </w:r>
      <w:proofErr w:type="spellEnd"/>
      <w:r>
        <w:t xml:space="preserve"> </w:t>
      </w:r>
      <w:proofErr w:type="spellStart"/>
      <w:r>
        <w:t>angericht</w:t>
      </w:r>
      <w:proofErr w:type="spellEnd"/>
      <w:r>
        <w:t xml:space="preserve"> </w:t>
      </w:r>
      <w:proofErr w:type="spellStart"/>
      <w:r>
        <w:t>wurd</w:t>
      </w:r>
      <w:proofErr w:type="spellEnd"/>
      <w:r>
        <w:t xml:space="preserve"> / Denn es hat Christus dem </w:t>
      </w:r>
      <w:proofErr w:type="spellStart"/>
      <w:r>
        <w:t>Teuffel</w:t>
      </w:r>
      <w:proofErr w:type="spellEnd"/>
      <w:r>
        <w:t xml:space="preserve"> den </w:t>
      </w:r>
      <w:proofErr w:type="spellStart"/>
      <w:r>
        <w:t>tittel</w:t>
      </w:r>
      <w:proofErr w:type="spellEnd"/>
      <w:r>
        <w:t xml:space="preserve"> geben / und </w:t>
      </w:r>
      <w:proofErr w:type="spellStart"/>
      <w:r>
        <w:t>yhn</w:t>
      </w:r>
      <w:proofErr w:type="spellEnd"/>
      <w:r>
        <w:t xml:space="preserve"> </w:t>
      </w:r>
      <w:proofErr w:type="spellStart"/>
      <w:r>
        <w:t>controfeyt</w:t>
      </w:r>
      <w:proofErr w:type="spellEnd"/>
      <w:r>
        <w:t xml:space="preserve"> / also / </w:t>
      </w:r>
      <w:proofErr w:type="spellStart"/>
      <w:r>
        <w:t>ddas</w:t>
      </w:r>
      <w:proofErr w:type="spellEnd"/>
      <w:r>
        <w:t xml:space="preserve"> er sey von anfange ein </w:t>
      </w:r>
      <w:proofErr w:type="spellStart"/>
      <w:r>
        <w:t>Todtschleger</w:t>
      </w:r>
      <w:proofErr w:type="spellEnd"/>
      <w:r>
        <w:t xml:space="preserve"> gewesen / und biß zu ende der </w:t>
      </w:r>
      <w:proofErr w:type="spellStart"/>
      <w:r>
        <w:t>welt</w:t>
      </w:r>
      <w:proofErr w:type="spellEnd"/>
      <w:r>
        <w:t xml:space="preserve"> </w:t>
      </w:r>
      <w:proofErr w:type="spellStart"/>
      <w:r>
        <w:t>richt</w:t>
      </w:r>
      <w:proofErr w:type="spellEnd"/>
      <w:r>
        <w:t xml:space="preserve"> er </w:t>
      </w:r>
      <w:proofErr w:type="spellStart"/>
      <w:r>
        <w:t>mort</w:t>
      </w:r>
      <w:proofErr w:type="spellEnd"/>
      <w:r>
        <w:t xml:space="preserve"> an. </w:t>
      </w:r>
    </w:p>
    <w:p w14:paraId="7E2D4D33" w14:textId="77777777" w:rsidR="0044777E" w:rsidRDefault="0044777E" w:rsidP="0044777E">
      <w:pPr>
        <w:pStyle w:val="StandardWeb"/>
      </w:pPr>
      <w:r>
        <w:t xml:space="preserve">Darum hat er einen besessen / der hieß Thomas </w:t>
      </w:r>
      <w:proofErr w:type="spellStart"/>
      <w:r>
        <w:t>Muntzer</w:t>
      </w:r>
      <w:proofErr w:type="spellEnd"/>
      <w:r>
        <w:t xml:space="preserve"> / der was </w:t>
      </w:r>
      <w:proofErr w:type="spellStart"/>
      <w:r>
        <w:t>ynn</w:t>
      </w:r>
      <w:proofErr w:type="spellEnd"/>
      <w:r>
        <w:t xml:space="preserve"> der </w:t>
      </w:r>
      <w:proofErr w:type="spellStart"/>
      <w:r>
        <w:t>heyligen</w:t>
      </w:r>
      <w:proofErr w:type="spellEnd"/>
      <w:r>
        <w:t xml:space="preserve"> </w:t>
      </w:r>
      <w:proofErr w:type="spellStart"/>
      <w:r>
        <w:t>schrifft</w:t>
      </w:r>
      <w:proofErr w:type="spellEnd"/>
      <w:r>
        <w:t xml:space="preserve"> </w:t>
      </w:r>
      <w:proofErr w:type="spellStart"/>
      <w:r>
        <w:t>woll</w:t>
      </w:r>
      <w:proofErr w:type="spellEnd"/>
      <w:r>
        <w:t xml:space="preserve"> </w:t>
      </w:r>
      <w:proofErr w:type="spellStart"/>
      <w:r>
        <w:t>gelert</w:t>
      </w:r>
      <w:proofErr w:type="spellEnd"/>
      <w:r>
        <w:t xml:space="preserve"> / </w:t>
      </w:r>
      <w:proofErr w:type="spellStart"/>
      <w:r>
        <w:t>blyb</w:t>
      </w:r>
      <w:proofErr w:type="spellEnd"/>
      <w:r>
        <w:t xml:space="preserve"> aber nicht </w:t>
      </w:r>
      <w:proofErr w:type="spellStart"/>
      <w:r>
        <w:t>auff</w:t>
      </w:r>
      <w:proofErr w:type="spellEnd"/>
      <w:r>
        <w:t xml:space="preserve"> der </w:t>
      </w:r>
      <w:proofErr w:type="spellStart"/>
      <w:r>
        <w:t>ban</w:t>
      </w:r>
      <w:proofErr w:type="spellEnd"/>
      <w:r>
        <w:t xml:space="preserve"> bey der </w:t>
      </w:r>
      <w:proofErr w:type="spellStart"/>
      <w:r>
        <w:t>heyligen</w:t>
      </w:r>
      <w:proofErr w:type="spellEnd"/>
      <w:r>
        <w:t xml:space="preserve"> </w:t>
      </w:r>
      <w:proofErr w:type="spellStart"/>
      <w:r>
        <w:t>schrifft</w:t>
      </w:r>
      <w:proofErr w:type="spellEnd"/>
      <w:r>
        <w:t xml:space="preserve"> / sondern der </w:t>
      </w:r>
      <w:proofErr w:type="spellStart"/>
      <w:r>
        <w:t>Teuffel</w:t>
      </w:r>
      <w:proofErr w:type="spellEnd"/>
      <w:r>
        <w:t xml:space="preserve"> </w:t>
      </w:r>
      <w:proofErr w:type="spellStart"/>
      <w:r>
        <w:t>nerret</w:t>
      </w:r>
      <w:proofErr w:type="spellEnd"/>
      <w:r>
        <w:t xml:space="preserve"> </w:t>
      </w:r>
      <w:proofErr w:type="spellStart"/>
      <w:r>
        <w:t>yhn</w:t>
      </w:r>
      <w:proofErr w:type="spellEnd"/>
      <w:r>
        <w:t xml:space="preserve"> / </w:t>
      </w:r>
      <w:proofErr w:type="spellStart"/>
      <w:r>
        <w:t>unnd</w:t>
      </w:r>
      <w:proofErr w:type="spellEnd"/>
      <w:r>
        <w:t xml:space="preserve"> </w:t>
      </w:r>
      <w:proofErr w:type="spellStart"/>
      <w:r>
        <w:t>treyb</w:t>
      </w:r>
      <w:proofErr w:type="spellEnd"/>
      <w:r>
        <w:t xml:space="preserve"> </w:t>
      </w:r>
      <w:proofErr w:type="spellStart"/>
      <w:r>
        <w:t>yhn</w:t>
      </w:r>
      <w:proofErr w:type="spellEnd"/>
      <w:r>
        <w:t xml:space="preserve"> von der </w:t>
      </w:r>
      <w:proofErr w:type="spellStart"/>
      <w:r>
        <w:t>schrifft</w:t>
      </w:r>
      <w:proofErr w:type="spellEnd"/>
      <w:r>
        <w:t xml:space="preserve"> / das er sie </w:t>
      </w:r>
      <w:proofErr w:type="spellStart"/>
      <w:r>
        <w:t>anfieng</w:t>
      </w:r>
      <w:proofErr w:type="spellEnd"/>
      <w:r>
        <w:t xml:space="preserve"> nicht </w:t>
      </w:r>
      <w:proofErr w:type="spellStart"/>
      <w:r>
        <w:t>mher</w:t>
      </w:r>
      <w:proofErr w:type="spellEnd"/>
      <w:r>
        <w:t xml:space="preserve"> vom Evangelio </w:t>
      </w:r>
      <w:proofErr w:type="spellStart"/>
      <w:r>
        <w:t>zupredigen</w:t>
      </w:r>
      <w:proofErr w:type="spellEnd"/>
      <w:r>
        <w:t xml:space="preserve"> / und wie die </w:t>
      </w:r>
      <w:proofErr w:type="spellStart"/>
      <w:r>
        <w:t>leut</w:t>
      </w:r>
      <w:proofErr w:type="spellEnd"/>
      <w:r>
        <w:t xml:space="preserve"> </w:t>
      </w:r>
      <w:proofErr w:type="spellStart"/>
      <w:r>
        <w:t>solten</w:t>
      </w:r>
      <w:proofErr w:type="spellEnd"/>
      <w:r>
        <w:t xml:space="preserve"> </w:t>
      </w:r>
      <w:proofErr w:type="spellStart"/>
      <w:r>
        <w:t>frum</w:t>
      </w:r>
      <w:proofErr w:type="spellEnd"/>
      <w:r>
        <w:t xml:space="preserve"> werden / sondern </w:t>
      </w:r>
      <w:proofErr w:type="spellStart"/>
      <w:r>
        <w:t>erdicht</w:t>
      </w:r>
      <w:proofErr w:type="spellEnd"/>
      <w:r>
        <w:t xml:space="preserve"> </w:t>
      </w:r>
      <w:proofErr w:type="spellStart"/>
      <w:r>
        <w:t>yhm</w:t>
      </w:r>
      <w:proofErr w:type="spellEnd"/>
      <w:r>
        <w:t xml:space="preserve"> </w:t>
      </w:r>
      <w:proofErr w:type="spellStart"/>
      <w:r>
        <w:t>auß</w:t>
      </w:r>
      <w:proofErr w:type="spellEnd"/>
      <w:r>
        <w:t xml:space="preserve"> falschem </w:t>
      </w:r>
      <w:proofErr w:type="spellStart"/>
      <w:r>
        <w:t>verstandt</w:t>
      </w:r>
      <w:proofErr w:type="spellEnd"/>
      <w:r>
        <w:t xml:space="preserve"> der heiligen </w:t>
      </w:r>
      <w:proofErr w:type="spellStart"/>
      <w:r>
        <w:t>schrifft</w:t>
      </w:r>
      <w:proofErr w:type="spellEnd"/>
      <w:r>
        <w:t xml:space="preserve"> / falsche </w:t>
      </w:r>
      <w:proofErr w:type="spellStart"/>
      <w:r>
        <w:t>unnd</w:t>
      </w:r>
      <w:proofErr w:type="spellEnd"/>
      <w:r>
        <w:t xml:space="preserve"> </w:t>
      </w:r>
      <w:proofErr w:type="spellStart"/>
      <w:r>
        <w:t>uffrurige</w:t>
      </w:r>
      <w:proofErr w:type="spellEnd"/>
      <w:r>
        <w:t xml:space="preserve"> </w:t>
      </w:r>
      <w:proofErr w:type="spellStart"/>
      <w:r>
        <w:t>lere</w:t>
      </w:r>
      <w:proofErr w:type="spellEnd"/>
      <w:r>
        <w:t xml:space="preserve"> / das man alle </w:t>
      </w:r>
      <w:proofErr w:type="spellStart"/>
      <w:r>
        <w:t>Oberkeit</w:t>
      </w:r>
      <w:proofErr w:type="spellEnd"/>
      <w:r>
        <w:t xml:space="preserve"> </w:t>
      </w:r>
      <w:proofErr w:type="spellStart"/>
      <w:r>
        <w:t>solt</w:t>
      </w:r>
      <w:proofErr w:type="spellEnd"/>
      <w:r>
        <w:t xml:space="preserve"> todten / und sollten </w:t>
      </w:r>
      <w:proofErr w:type="spellStart"/>
      <w:r>
        <w:t>furterhyn</w:t>
      </w:r>
      <w:proofErr w:type="spellEnd"/>
      <w:r>
        <w:t xml:space="preserve"> alle </w:t>
      </w:r>
      <w:proofErr w:type="spellStart"/>
      <w:r>
        <w:t>gutter</w:t>
      </w:r>
      <w:proofErr w:type="spellEnd"/>
      <w:r>
        <w:t xml:space="preserve"> </w:t>
      </w:r>
      <w:proofErr w:type="spellStart"/>
      <w:r>
        <w:t>gemeyn</w:t>
      </w:r>
      <w:proofErr w:type="spellEnd"/>
      <w:r>
        <w:t xml:space="preserve"> seyn / </w:t>
      </w:r>
      <w:proofErr w:type="spellStart"/>
      <w:r>
        <w:t>keyn</w:t>
      </w:r>
      <w:proofErr w:type="spellEnd"/>
      <w:r>
        <w:t xml:space="preserve"> </w:t>
      </w:r>
      <w:proofErr w:type="spellStart"/>
      <w:r>
        <w:t>Furst</w:t>
      </w:r>
      <w:proofErr w:type="spellEnd"/>
      <w:r>
        <w:t xml:space="preserve"> / </w:t>
      </w:r>
      <w:proofErr w:type="spellStart"/>
      <w:r>
        <w:t>keyn</w:t>
      </w:r>
      <w:proofErr w:type="spellEnd"/>
      <w:r>
        <w:t xml:space="preserve"> Kunig </w:t>
      </w:r>
      <w:proofErr w:type="spellStart"/>
      <w:r>
        <w:t>mer</w:t>
      </w:r>
      <w:proofErr w:type="spellEnd"/>
      <w:r>
        <w:t xml:space="preserve"> seyn / Dis </w:t>
      </w:r>
      <w:proofErr w:type="spellStart"/>
      <w:r>
        <w:t>trib</w:t>
      </w:r>
      <w:proofErr w:type="spellEnd"/>
      <w:r>
        <w:t xml:space="preserve"> er </w:t>
      </w:r>
      <w:proofErr w:type="spellStart"/>
      <w:r>
        <w:t>ynn</w:t>
      </w:r>
      <w:proofErr w:type="spellEnd"/>
      <w:r>
        <w:t xml:space="preserve"> den </w:t>
      </w:r>
      <w:proofErr w:type="spellStart"/>
      <w:r>
        <w:t>torichten</w:t>
      </w:r>
      <w:proofErr w:type="spellEnd"/>
      <w:r>
        <w:t xml:space="preserve"> Pofel </w:t>
      </w:r>
      <w:proofErr w:type="spellStart"/>
      <w:r>
        <w:t>seer</w:t>
      </w:r>
      <w:proofErr w:type="spellEnd"/>
      <w:r>
        <w:t xml:space="preserve"> </w:t>
      </w:r>
      <w:proofErr w:type="spellStart"/>
      <w:r>
        <w:t>hefftig</w:t>
      </w:r>
      <w:proofErr w:type="spellEnd"/>
      <w:r>
        <w:t xml:space="preserve"> / </w:t>
      </w:r>
      <w:proofErr w:type="spellStart"/>
      <w:r>
        <w:t>schmecht</w:t>
      </w:r>
      <w:proofErr w:type="spellEnd"/>
      <w:r>
        <w:t xml:space="preserve"> und </w:t>
      </w:r>
      <w:proofErr w:type="spellStart"/>
      <w:r>
        <w:t>schaldt</w:t>
      </w:r>
      <w:proofErr w:type="spellEnd"/>
      <w:r>
        <w:t xml:space="preserve"> die </w:t>
      </w:r>
      <w:proofErr w:type="spellStart"/>
      <w:r>
        <w:t>fursten</w:t>
      </w:r>
      <w:proofErr w:type="spellEnd"/>
      <w:r>
        <w:t xml:space="preserve"> </w:t>
      </w:r>
      <w:proofErr w:type="spellStart"/>
      <w:r>
        <w:t>ubel</w:t>
      </w:r>
      <w:proofErr w:type="spellEnd"/>
      <w:r>
        <w:t xml:space="preserve"> / wie sie den armen man </w:t>
      </w:r>
      <w:proofErr w:type="spellStart"/>
      <w:r>
        <w:t>undertruckten</w:t>
      </w:r>
      <w:proofErr w:type="spellEnd"/>
      <w:r>
        <w:t xml:space="preserve"> / beschwerten / </w:t>
      </w:r>
      <w:proofErr w:type="spellStart"/>
      <w:r>
        <w:t>schyndten</w:t>
      </w:r>
      <w:proofErr w:type="spellEnd"/>
      <w:r>
        <w:t xml:space="preserve"> und schabten / </w:t>
      </w:r>
      <w:proofErr w:type="spellStart"/>
      <w:r>
        <w:t>auff</w:t>
      </w:r>
      <w:proofErr w:type="spellEnd"/>
      <w:r>
        <w:t xml:space="preserve"> das sie mochten </w:t>
      </w:r>
      <w:proofErr w:type="spellStart"/>
      <w:r>
        <w:t>iren</w:t>
      </w:r>
      <w:proofErr w:type="spellEnd"/>
      <w:r>
        <w:t xml:space="preserve"> </w:t>
      </w:r>
      <w:proofErr w:type="spellStart"/>
      <w:r>
        <w:t>unnutzen</w:t>
      </w:r>
      <w:proofErr w:type="spellEnd"/>
      <w:r>
        <w:t xml:space="preserve"> bracht / und kosten erhalten / sie </w:t>
      </w:r>
      <w:proofErr w:type="spellStart"/>
      <w:r>
        <w:t>braßten</w:t>
      </w:r>
      <w:proofErr w:type="spellEnd"/>
      <w:r>
        <w:t xml:space="preserve"> / dem armen man zu schaden / so doch </w:t>
      </w:r>
      <w:proofErr w:type="spellStart"/>
      <w:r>
        <w:t>christenlich</w:t>
      </w:r>
      <w:proofErr w:type="spellEnd"/>
      <w:r>
        <w:t xml:space="preserve"> lieb fordert das sich keiner </w:t>
      </w:r>
      <w:proofErr w:type="spellStart"/>
      <w:r>
        <w:t>uber</w:t>
      </w:r>
      <w:proofErr w:type="spellEnd"/>
      <w:r>
        <w:t xml:space="preserve"> den andern setze / das </w:t>
      </w:r>
      <w:proofErr w:type="spellStart"/>
      <w:r>
        <w:t>yederman</w:t>
      </w:r>
      <w:proofErr w:type="spellEnd"/>
      <w:r>
        <w:t xml:space="preserve"> frey sey / und sey </w:t>
      </w:r>
      <w:proofErr w:type="spellStart"/>
      <w:r>
        <w:t>gemeynschafft</w:t>
      </w:r>
      <w:proofErr w:type="spellEnd"/>
      <w:r>
        <w:t xml:space="preserve"> aller </w:t>
      </w:r>
      <w:proofErr w:type="spellStart"/>
      <w:r>
        <w:t>gutter</w:t>
      </w:r>
      <w:proofErr w:type="spellEnd"/>
      <w:r>
        <w:t xml:space="preserve">. </w:t>
      </w:r>
    </w:p>
    <w:p w14:paraId="2AF7A7EC" w14:textId="77777777" w:rsidR="0044777E" w:rsidRDefault="0044777E" w:rsidP="0044777E">
      <w:pPr>
        <w:pStyle w:val="StandardWeb"/>
      </w:pPr>
      <w:r>
        <w:t xml:space="preserve">Dabey auch macht er </w:t>
      </w:r>
      <w:proofErr w:type="spellStart"/>
      <w:r>
        <w:t>sollichter</w:t>
      </w:r>
      <w:proofErr w:type="spellEnd"/>
      <w:r>
        <w:t xml:space="preserve"> </w:t>
      </w:r>
      <w:proofErr w:type="spellStart"/>
      <w:r>
        <w:t>Teuffelischer</w:t>
      </w:r>
      <w:proofErr w:type="spellEnd"/>
      <w:r>
        <w:t xml:space="preserve"> </w:t>
      </w:r>
      <w:proofErr w:type="spellStart"/>
      <w:r>
        <w:t>lere</w:t>
      </w:r>
      <w:proofErr w:type="spellEnd"/>
      <w:r>
        <w:t xml:space="preserve"> ein schein / Er gab </w:t>
      </w:r>
      <w:proofErr w:type="spellStart"/>
      <w:r>
        <w:t>fur</w:t>
      </w:r>
      <w:proofErr w:type="spellEnd"/>
      <w:r>
        <w:t xml:space="preserve"> / er </w:t>
      </w:r>
      <w:proofErr w:type="spellStart"/>
      <w:r>
        <w:t>het</w:t>
      </w:r>
      <w:proofErr w:type="spellEnd"/>
      <w:r>
        <w:t xml:space="preserve"> vom </w:t>
      </w:r>
      <w:proofErr w:type="spellStart"/>
      <w:r>
        <w:t>himel</w:t>
      </w:r>
      <w:proofErr w:type="spellEnd"/>
      <w:r>
        <w:t xml:space="preserve"> </w:t>
      </w:r>
      <w:proofErr w:type="spellStart"/>
      <w:r>
        <w:t>offenbarung</w:t>
      </w:r>
      <w:proofErr w:type="spellEnd"/>
      <w:r>
        <w:t xml:space="preserve"> / und </w:t>
      </w:r>
      <w:proofErr w:type="spellStart"/>
      <w:r>
        <w:t>leret</w:t>
      </w:r>
      <w:proofErr w:type="spellEnd"/>
      <w:r>
        <w:t xml:space="preserve"> nicht anders / gebot auch nichts / </w:t>
      </w:r>
      <w:proofErr w:type="spellStart"/>
      <w:r>
        <w:t>Got</w:t>
      </w:r>
      <w:proofErr w:type="spellEnd"/>
      <w:r>
        <w:t xml:space="preserve"> </w:t>
      </w:r>
      <w:proofErr w:type="spellStart"/>
      <w:r>
        <w:t>het</w:t>
      </w:r>
      <w:proofErr w:type="spellEnd"/>
      <w:r>
        <w:t xml:space="preserve"> es </w:t>
      </w:r>
      <w:proofErr w:type="spellStart"/>
      <w:r>
        <w:t>yhn</w:t>
      </w:r>
      <w:proofErr w:type="spellEnd"/>
      <w:r>
        <w:t xml:space="preserve"> dann </w:t>
      </w:r>
      <w:proofErr w:type="spellStart"/>
      <w:r>
        <w:t>geheissen</w:t>
      </w:r>
      <w:proofErr w:type="spellEnd"/>
      <w:r>
        <w:t xml:space="preserve"> / Es ist nicht zu ermessen wie hart der </w:t>
      </w:r>
      <w:proofErr w:type="spellStart"/>
      <w:r>
        <w:t>teuffel</w:t>
      </w:r>
      <w:proofErr w:type="spellEnd"/>
      <w:r>
        <w:t xml:space="preserve"> den </w:t>
      </w:r>
      <w:proofErr w:type="spellStart"/>
      <w:r>
        <w:t>menschen</w:t>
      </w:r>
      <w:proofErr w:type="spellEnd"/>
      <w:r>
        <w:t xml:space="preserve"> hab besessen / das er sich hat </w:t>
      </w:r>
      <w:proofErr w:type="spellStart"/>
      <w:r>
        <w:t>rhumen</w:t>
      </w:r>
      <w:proofErr w:type="spellEnd"/>
      <w:r>
        <w:t xml:space="preserve"> </w:t>
      </w:r>
      <w:proofErr w:type="spellStart"/>
      <w:r>
        <w:t>durffen</w:t>
      </w:r>
      <w:proofErr w:type="spellEnd"/>
      <w:r>
        <w:t xml:space="preserve"> / </w:t>
      </w:r>
      <w:proofErr w:type="spellStart"/>
      <w:r>
        <w:t>himlischer</w:t>
      </w:r>
      <w:proofErr w:type="spellEnd"/>
      <w:r>
        <w:t xml:space="preserve"> </w:t>
      </w:r>
      <w:proofErr w:type="spellStart"/>
      <w:r>
        <w:t>offenbarung</w:t>
      </w:r>
      <w:proofErr w:type="spellEnd"/>
      <w:r>
        <w:t xml:space="preserve"> / und mit lugen Gottes </w:t>
      </w:r>
      <w:proofErr w:type="spellStart"/>
      <w:r>
        <w:t>namen</w:t>
      </w:r>
      <w:proofErr w:type="spellEnd"/>
      <w:r>
        <w:t xml:space="preserve"> so </w:t>
      </w:r>
      <w:proofErr w:type="spellStart"/>
      <w:r>
        <w:t>unverschampt</w:t>
      </w:r>
      <w:proofErr w:type="spellEnd"/>
      <w:r>
        <w:t xml:space="preserve"> anziehen / Ja es </w:t>
      </w:r>
      <w:proofErr w:type="spellStart"/>
      <w:r>
        <w:t>wirt</w:t>
      </w:r>
      <w:proofErr w:type="spellEnd"/>
      <w:r>
        <w:t xml:space="preserve"> auch bey den </w:t>
      </w:r>
      <w:proofErr w:type="spellStart"/>
      <w:r>
        <w:t>nachkomen</w:t>
      </w:r>
      <w:proofErr w:type="spellEnd"/>
      <w:r>
        <w:t xml:space="preserve"> nicht </w:t>
      </w:r>
      <w:proofErr w:type="spellStart"/>
      <w:r>
        <w:t>glewblich</w:t>
      </w:r>
      <w:proofErr w:type="spellEnd"/>
      <w:r>
        <w:t xml:space="preserve"> seyn / das ein </w:t>
      </w:r>
      <w:proofErr w:type="spellStart"/>
      <w:r>
        <w:t>mensch</w:t>
      </w:r>
      <w:proofErr w:type="spellEnd"/>
      <w:r>
        <w:t xml:space="preserve"> </w:t>
      </w:r>
      <w:proofErr w:type="spellStart"/>
      <w:r>
        <w:t>ynn</w:t>
      </w:r>
      <w:proofErr w:type="spellEnd"/>
      <w:r>
        <w:t xml:space="preserve"> </w:t>
      </w:r>
      <w:proofErr w:type="spellStart"/>
      <w:r>
        <w:t>solliche</w:t>
      </w:r>
      <w:proofErr w:type="spellEnd"/>
      <w:r>
        <w:t xml:space="preserve"> </w:t>
      </w:r>
      <w:proofErr w:type="spellStart"/>
      <w:r>
        <w:t>vermessenheit</w:t>
      </w:r>
      <w:proofErr w:type="spellEnd"/>
      <w:r>
        <w:t xml:space="preserve"> </w:t>
      </w:r>
      <w:proofErr w:type="spellStart"/>
      <w:r>
        <w:t>fal</w:t>
      </w:r>
      <w:proofErr w:type="spellEnd"/>
      <w:r>
        <w:t xml:space="preserve"> / das er sich </w:t>
      </w:r>
      <w:proofErr w:type="spellStart"/>
      <w:r>
        <w:t>sollicher</w:t>
      </w:r>
      <w:proofErr w:type="spellEnd"/>
      <w:r>
        <w:t xml:space="preserve"> grosser ding </w:t>
      </w:r>
      <w:proofErr w:type="spellStart"/>
      <w:r>
        <w:t>darff</w:t>
      </w:r>
      <w:proofErr w:type="spellEnd"/>
      <w:r>
        <w:t xml:space="preserve"> </w:t>
      </w:r>
      <w:proofErr w:type="spellStart"/>
      <w:r>
        <w:t>rhumen</w:t>
      </w:r>
      <w:proofErr w:type="spellEnd"/>
      <w:r>
        <w:t xml:space="preserve"> wo nicht dran ist. </w:t>
      </w:r>
    </w:p>
    <w:p w14:paraId="79F1CF17" w14:textId="77777777" w:rsidR="0044777E" w:rsidRDefault="0044777E" w:rsidP="0044777E">
      <w:pPr>
        <w:pStyle w:val="StandardWeb"/>
      </w:pPr>
      <w:r>
        <w:t xml:space="preserve">Es hat sich aber der gleichen </w:t>
      </w:r>
      <w:proofErr w:type="spellStart"/>
      <w:r>
        <w:t>mer</w:t>
      </w:r>
      <w:proofErr w:type="spellEnd"/>
      <w:r>
        <w:t xml:space="preserve"> vorhin begeben / </w:t>
      </w:r>
      <w:proofErr w:type="spellStart"/>
      <w:r>
        <w:t>dan</w:t>
      </w:r>
      <w:proofErr w:type="spellEnd"/>
      <w:r>
        <w:t xml:space="preserve"> es ist einer gewesen der hat </w:t>
      </w:r>
      <w:proofErr w:type="spellStart"/>
      <w:r>
        <w:t>Manes</w:t>
      </w:r>
      <w:proofErr w:type="spellEnd"/>
      <w:r>
        <w:t xml:space="preserve"> </w:t>
      </w:r>
      <w:proofErr w:type="spellStart"/>
      <w:r>
        <w:t>geheissen</w:t>
      </w:r>
      <w:proofErr w:type="spellEnd"/>
      <w:r>
        <w:t xml:space="preserve"> / der gab sich </w:t>
      </w:r>
      <w:proofErr w:type="spellStart"/>
      <w:r>
        <w:t>auß</w:t>
      </w:r>
      <w:proofErr w:type="spellEnd"/>
      <w:r>
        <w:t xml:space="preserve"> / er wer der recht Christus </w:t>
      </w:r>
      <w:proofErr w:type="spellStart"/>
      <w:r>
        <w:t>unnd</w:t>
      </w:r>
      <w:proofErr w:type="spellEnd"/>
      <w:r>
        <w:t xml:space="preserve"> Gottes </w:t>
      </w:r>
      <w:proofErr w:type="spellStart"/>
      <w:r>
        <w:t>son</w:t>
      </w:r>
      <w:proofErr w:type="spellEnd"/>
      <w:r>
        <w:t xml:space="preserve"> / macht </w:t>
      </w:r>
      <w:proofErr w:type="spellStart"/>
      <w:r>
        <w:t>yhm</w:t>
      </w:r>
      <w:proofErr w:type="spellEnd"/>
      <w:r>
        <w:t xml:space="preserve"> auch </w:t>
      </w:r>
      <w:proofErr w:type="spellStart"/>
      <w:r>
        <w:t>jungern</w:t>
      </w:r>
      <w:proofErr w:type="spellEnd"/>
      <w:r>
        <w:t xml:space="preserve"> / und </w:t>
      </w:r>
      <w:proofErr w:type="spellStart"/>
      <w:r>
        <w:t>hencket</w:t>
      </w:r>
      <w:proofErr w:type="spellEnd"/>
      <w:r>
        <w:t xml:space="preserve"> </w:t>
      </w:r>
      <w:proofErr w:type="spellStart"/>
      <w:r>
        <w:t>vil</w:t>
      </w:r>
      <w:proofErr w:type="spellEnd"/>
      <w:r>
        <w:t xml:space="preserve"> </w:t>
      </w:r>
      <w:proofErr w:type="spellStart"/>
      <w:r>
        <w:t>volcks</w:t>
      </w:r>
      <w:proofErr w:type="spellEnd"/>
      <w:r>
        <w:t xml:space="preserve"> an sich / die der </w:t>
      </w:r>
      <w:proofErr w:type="spellStart"/>
      <w:r>
        <w:t>Teuffel</w:t>
      </w:r>
      <w:proofErr w:type="spellEnd"/>
      <w:r>
        <w:t xml:space="preserve"> als </w:t>
      </w:r>
      <w:proofErr w:type="spellStart"/>
      <w:r>
        <w:t>treyb</w:t>
      </w:r>
      <w:proofErr w:type="spellEnd"/>
      <w:r>
        <w:t xml:space="preserve"> </w:t>
      </w:r>
      <w:proofErr w:type="spellStart"/>
      <w:r>
        <w:t>ynn</w:t>
      </w:r>
      <w:proofErr w:type="spellEnd"/>
      <w:r>
        <w:t xml:space="preserve"> </w:t>
      </w:r>
      <w:proofErr w:type="spellStart"/>
      <w:r>
        <w:t>yrthumb</w:t>
      </w:r>
      <w:proofErr w:type="spellEnd"/>
      <w:r>
        <w:t xml:space="preserve"> / das er sie </w:t>
      </w:r>
      <w:proofErr w:type="spellStart"/>
      <w:r>
        <w:t>umb</w:t>
      </w:r>
      <w:proofErr w:type="spellEnd"/>
      <w:r>
        <w:t xml:space="preserve"> </w:t>
      </w:r>
      <w:proofErr w:type="spellStart"/>
      <w:r>
        <w:t>leyb</w:t>
      </w:r>
      <w:proofErr w:type="spellEnd"/>
      <w:r>
        <w:t xml:space="preserve"> und </w:t>
      </w:r>
      <w:proofErr w:type="spellStart"/>
      <w:r>
        <w:t>seel</w:t>
      </w:r>
      <w:proofErr w:type="spellEnd"/>
      <w:r>
        <w:t xml:space="preserve"> brecht. </w:t>
      </w:r>
    </w:p>
    <w:p w14:paraId="4CA294B3" w14:textId="77777777" w:rsidR="0044777E" w:rsidRDefault="0044777E" w:rsidP="0044777E">
      <w:pPr>
        <w:pStyle w:val="StandardWeb"/>
      </w:pPr>
      <w:r>
        <w:t xml:space="preserve">Also ist </w:t>
      </w:r>
      <w:proofErr w:type="spellStart"/>
      <w:r>
        <w:t>yetzung</w:t>
      </w:r>
      <w:proofErr w:type="spellEnd"/>
      <w:r>
        <w:t xml:space="preserve"> auch geschehen / </w:t>
      </w:r>
      <w:proofErr w:type="spellStart"/>
      <w:r>
        <w:t>unnd</w:t>
      </w:r>
      <w:proofErr w:type="spellEnd"/>
      <w:r>
        <w:t xml:space="preserve"> hat der </w:t>
      </w:r>
      <w:proofErr w:type="spellStart"/>
      <w:r>
        <w:t>Teuffel</w:t>
      </w:r>
      <w:proofErr w:type="spellEnd"/>
      <w:r>
        <w:t xml:space="preserve"> solchen </w:t>
      </w:r>
      <w:proofErr w:type="spellStart"/>
      <w:r>
        <w:t>list</w:t>
      </w:r>
      <w:proofErr w:type="spellEnd"/>
      <w:r>
        <w:t xml:space="preserve"> gebraucht / der nicht mit </w:t>
      </w:r>
      <w:proofErr w:type="spellStart"/>
      <w:r>
        <w:t>vernunfft</w:t>
      </w:r>
      <w:proofErr w:type="spellEnd"/>
      <w:r>
        <w:t xml:space="preserve"> begriffen und von </w:t>
      </w:r>
      <w:proofErr w:type="spellStart"/>
      <w:r>
        <w:t>unerfarnen</w:t>
      </w:r>
      <w:proofErr w:type="spellEnd"/>
      <w:r>
        <w:t xml:space="preserve"> </w:t>
      </w:r>
      <w:proofErr w:type="spellStart"/>
      <w:r>
        <w:t>leuten</w:t>
      </w:r>
      <w:proofErr w:type="spellEnd"/>
      <w:r>
        <w:t xml:space="preserve"> </w:t>
      </w:r>
      <w:proofErr w:type="spellStart"/>
      <w:r>
        <w:t>nit</w:t>
      </w:r>
      <w:proofErr w:type="spellEnd"/>
      <w:r>
        <w:t xml:space="preserve"> </w:t>
      </w:r>
      <w:proofErr w:type="spellStart"/>
      <w:r>
        <w:t>wol</w:t>
      </w:r>
      <w:proofErr w:type="spellEnd"/>
      <w:r>
        <w:t xml:space="preserve"> geglaubt mag werden. </w:t>
      </w:r>
    </w:p>
    <w:p w14:paraId="142F6DDF" w14:textId="77777777" w:rsidR="0044777E" w:rsidRDefault="0044777E" w:rsidP="0044777E">
      <w:pPr>
        <w:pStyle w:val="StandardWeb"/>
      </w:pPr>
      <w:r>
        <w:t xml:space="preserve">Aber man </w:t>
      </w:r>
      <w:proofErr w:type="spellStart"/>
      <w:r>
        <w:t>hatt</w:t>
      </w:r>
      <w:proofErr w:type="spellEnd"/>
      <w:r>
        <w:t xml:space="preserve"> also mit diesem Thoma </w:t>
      </w:r>
      <w:proofErr w:type="spellStart"/>
      <w:r>
        <w:t>gefaren</w:t>
      </w:r>
      <w:proofErr w:type="spellEnd"/>
      <w:r>
        <w:t xml:space="preserve"> / das man </w:t>
      </w:r>
      <w:proofErr w:type="spellStart"/>
      <w:r>
        <w:t>yhn</w:t>
      </w:r>
      <w:proofErr w:type="spellEnd"/>
      <w:r>
        <w:t xml:space="preserve"> </w:t>
      </w:r>
      <w:proofErr w:type="spellStart"/>
      <w:r>
        <w:t>wol</w:t>
      </w:r>
      <w:proofErr w:type="spellEnd"/>
      <w:r>
        <w:t xml:space="preserve"> </w:t>
      </w:r>
      <w:proofErr w:type="spellStart"/>
      <w:r>
        <w:t>erkant</w:t>
      </w:r>
      <w:proofErr w:type="spellEnd"/>
      <w:r>
        <w:t xml:space="preserve"> hat / Ich will auch die </w:t>
      </w:r>
      <w:proofErr w:type="spellStart"/>
      <w:r>
        <w:t>historien</w:t>
      </w:r>
      <w:proofErr w:type="spellEnd"/>
      <w:r>
        <w:t xml:space="preserve"> </w:t>
      </w:r>
      <w:proofErr w:type="spellStart"/>
      <w:r>
        <w:t>recitirn</w:t>
      </w:r>
      <w:proofErr w:type="spellEnd"/>
      <w:r>
        <w:t xml:space="preserve"> </w:t>
      </w:r>
      <w:proofErr w:type="spellStart"/>
      <w:r>
        <w:t>auffs</w:t>
      </w:r>
      <w:proofErr w:type="spellEnd"/>
      <w:r>
        <w:t xml:space="preserve"> </w:t>
      </w:r>
      <w:proofErr w:type="spellStart"/>
      <w:r>
        <w:t>fleyssigst</w:t>
      </w:r>
      <w:proofErr w:type="spellEnd"/>
      <w:r>
        <w:t xml:space="preserve"> / und sagen wie er sich gehalten hat. </w:t>
      </w:r>
    </w:p>
    <w:p w14:paraId="7A96CB7D" w14:textId="77777777" w:rsidR="0044777E" w:rsidRDefault="0044777E" w:rsidP="0044777E">
      <w:pPr>
        <w:pStyle w:val="StandardWeb"/>
      </w:pPr>
      <w:r>
        <w:t xml:space="preserve">Es liegt ein fleck </w:t>
      </w:r>
      <w:proofErr w:type="spellStart"/>
      <w:r>
        <w:t>Alstedt</w:t>
      </w:r>
      <w:proofErr w:type="spellEnd"/>
      <w:r>
        <w:t xml:space="preserve"> am </w:t>
      </w:r>
      <w:proofErr w:type="spellStart"/>
      <w:r>
        <w:t>ort</w:t>
      </w:r>
      <w:proofErr w:type="spellEnd"/>
      <w:r>
        <w:t xml:space="preserve"> </w:t>
      </w:r>
      <w:proofErr w:type="spellStart"/>
      <w:r>
        <w:t>yn</w:t>
      </w:r>
      <w:proofErr w:type="spellEnd"/>
      <w:r>
        <w:t xml:space="preserve"> </w:t>
      </w:r>
      <w:proofErr w:type="spellStart"/>
      <w:r>
        <w:t>Duringen</w:t>
      </w:r>
      <w:proofErr w:type="spellEnd"/>
      <w:r>
        <w:t xml:space="preserve"> / am Hartz gegen </w:t>
      </w:r>
      <w:proofErr w:type="spellStart"/>
      <w:r>
        <w:t>Sachßen</w:t>
      </w:r>
      <w:proofErr w:type="spellEnd"/>
      <w:r>
        <w:t xml:space="preserve"> / </w:t>
      </w:r>
      <w:proofErr w:type="spellStart"/>
      <w:r>
        <w:t>gehort</w:t>
      </w:r>
      <w:proofErr w:type="spellEnd"/>
      <w:r>
        <w:t xml:space="preserve"> dem </w:t>
      </w:r>
      <w:proofErr w:type="spellStart"/>
      <w:r>
        <w:t>Churfursten</w:t>
      </w:r>
      <w:proofErr w:type="spellEnd"/>
      <w:r>
        <w:t xml:space="preserve"> zu </w:t>
      </w:r>
      <w:proofErr w:type="spellStart"/>
      <w:r>
        <w:t>Sachßen</w:t>
      </w:r>
      <w:proofErr w:type="spellEnd"/>
      <w:r>
        <w:t xml:space="preserve"> / dahin hat sich Thomas begeben / dann wie </w:t>
      </w:r>
      <w:proofErr w:type="spellStart"/>
      <w:r>
        <w:t>wol</w:t>
      </w:r>
      <w:proofErr w:type="spellEnd"/>
      <w:r>
        <w:t xml:space="preserve"> er sich </w:t>
      </w:r>
      <w:proofErr w:type="spellStart"/>
      <w:r>
        <w:t>rhumet</w:t>
      </w:r>
      <w:proofErr w:type="spellEnd"/>
      <w:r>
        <w:t xml:space="preserve"> / er </w:t>
      </w:r>
      <w:proofErr w:type="spellStart"/>
      <w:r>
        <w:t>het</w:t>
      </w:r>
      <w:proofErr w:type="spellEnd"/>
      <w:r>
        <w:t xml:space="preserve"> den heiligen geist / und furcht sich nicht / </w:t>
      </w:r>
      <w:proofErr w:type="spellStart"/>
      <w:r>
        <w:t>unnd</w:t>
      </w:r>
      <w:proofErr w:type="spellEnd"/>
      <w:r>
        <w:t xml:space="preserve"> </w:t>
      </w:r>
      <w:proofErr w:type="spellStart"/>
      <w:r>
        <w:t>het</w:t>
      </w:r>
      <w:proofErr w:type="spellEnd"/>
      <w:r>
        <w:t xml:space="preserve"> ein </w:t>
      </w:r>
      <w:proofErr w:type="spellStart"/>
      <w:r>
        <w:t>gotlichen</w:t>
      </w:r>
      <w:proofErr w:type="spellEnd"/>
      <w:r>
        <w:t xml:space="preserve"> </w:t>
      </w:r>
      <w:proofErr w:type="spellStart"/>
      <w:r>
        <w:t>befelh</w:t>
      </w:r>
      <w:proofErr w:type="spellEnd"/>
      <w:r>
        <w:t xml:space="preserve"> </w:t>
      </w:r>
      <w:proofErr w:type="spellStart"/>
      <w:r>
        <w:t>zupredigen</w:t>
      </w:r>
      <w:proofErr w:type="spellEnd"/>
      <w:r>
        <w:t xml:space="preserve"> </w:t>
      </w:r>
      <w:proofErr w:type="spellStart"/>
      <w:r>
        <w:t>ynn</w:t>
      </w:r>
      <w:proofErr w:type="spellEnd"/>
      <w:r>
        <w:t xml:space="preserve"> aller </w:t>
      </w:r>
      <w:proofErr w:type="spellStart"/>
      <w:r>
        <w:t>welt</w:t>
      </w:r>
      <w:proofErr w:type="spellEnd"/>
      <w:r>
        <w:t xml:space="preserve"> / sucht er doch da ein </w:t>
      </w:r>
      <w:proofErr w:type="spellStart"/>
      <w:r>
        <w:t>nest</w:t>
      </w:r>
      <w:proofErr w:type="spellEnd"/>
      <w:r>
        <w:t xml:space="preserve"> das er sicher wer </w:t>
      </w:r>
      <w:proofErr w:type="spellStart"/>
      <w:r>
        <w:t>under</w:t>
      </w:r>
      <w:proofErr w:type="spellEnd"/>
      <w:r>
        <w:t xml:space="preserve"> des </w:t>
      </w:r>
      <w:proofErr w:type="spellStart"/>
      <w:r>
        <w:t>fromen</w:t>
      </w:r>
      <w:proofErr w:type="spellEnd"/>
      <w:r>
        <w:t xml:space="preserve"> </w:t>
      </w:r>
      <w:proofErr w:type="spellStart"/>
      <w:r>
        <w:t>fursten</w:t>
      </w:r>
      <w:proofErr w:type="spellEnd"/>
      <w:r>
        <w:t xml:space="preserve"> Hertzog Fridrichs des </w:t>
      </w:r>
      <w:proofErr w:type="spellStart"/>
      <w:r>
        <w:t>Churfursten</w:t>
      </w:r>
      <w:proofErr w:type="spellEnd"/>
      <w:r>
        <w:t xml:space="preserve"> zu </w:t>
      </w:r>
      <w:proofErr w:type="spellStart"/>
      <w:r>
        <w:t>Sachßen</w:t>
      </w:r>
      <w:proofErr w:type="spellEnd"/>
      <w:r>
        <w:t xml:space="preserve"> </w:t>
      </w:r>
      <w:proofErr w:type="spellStart"/>
      <w:r>
        <w:t>schutz</w:t>
      </w:r>
      <w:proofErr w:type="spellEnd"/>
      <w:r>
        <w:t xml:space="preserve"> / </w:t>
      </w:r>
      <w:proofErr w:type="spellStart"/>
      <w:r>
        <w:t>under</w:t>
      </w:r>
      <w:proofErr w:type="spellEnd"/>
      <w:r>
        <w:t xml:space="preserve"> dem die Priester / so wider alte </w:t>
      </w:r>
      <w:proofErr w:type="spellStart"/>
      <w:r>
        <w:t>untuchtige</w:t>
      </w:r>
      <w:proofErr w:type="spellEnd"/>
      <w:r>
        <w:t xml:space="preserve"> </w:t>
      </w:r>
      <w:proofErr w:type="spellStart"/>
      <w:r>
        <w:t>breuch</w:t>
      </w:r>
      <w:proofErr w:type="spellEnd"/>
      <w:r>
        <w:t xml:space="preserve"> </w:t>
      </w:r>
      <w:proofErr w:type="spellStart"/>
      <w:r>
        <w:t>predigeten</w:t>
      </w:r>
      <w:proofErr w:type="spellEnd"/>
      <w:r>
        <w:t xml:space="preserve"> / sicherer waren dann </w:t>
      </w:r>
      <w:proofErr w:type="spellStart"/>
      <w:r>
        <w:t>sunst</w:t>
      </w:r>
      <w:proofErr w:type="spellEnd"/>
      <w:r>
        <w:t xml:space="preserve">. </w:t>
      </w:r>
    </w:p>
    <w:p w14:paraId="0609858E" w14:textId="77777777" w:rsidR="0044777E" w:rsidRDefault="0044777E" w:rsidP="0044777E">
      <w:pPr>
        <w:pStyle w:val="StandardWeb"/>
      </w:pPr>
      <w:r>
        <w:t xml:space="preserve">Do er nun zu </w:t>
      </w:r>
      <w:proofErr w:type="spellStart"/>
      <w:r>
        <w:t>Alstedt</w:t>
      </w:r>
      <w:proofErr w:type="spellEnd"/>
      <w:r>
        <w:t xml:space="preserve"> </w:t>
      </w:r>
      <w:proofErr w:type="spellStart"/>
      <w:r>
        <w:t>eyngesessen</w:t>
      </w:r>
      <w:proofErr w:type="spellEnd"/>
      <w:r>
        <w:t xml:space="preserve"> war / prediget er erstlich / das er </w:t>
      </w:r>
      <w:proofErr w:type="spellStart"/>
      <w:r>
        <w:t>ym</w:t>
      </w:r>
      <w:proofErr w:type="spellEnd"/>
      <w:r>
        <w:t xml:space="preserve"> ein gros </w:t>
      </w:r>
      <w:proofErr w:type="spellStart"/>
      <w:r>
        <w:t>gerucht</w:t>
      </w:r>
      <w:proofErr w:type="spellEnd"/>
      <w:r>
        <w:t xml:space="preserve"> </w:t>
      </w:r>
      <w:proofErr w:type="spellStart"/>
      <w:r>
        <w:t>mecht</w:t>
      </w:r>
      <w:proofErr w:type="spellEnd"/>
      <w:r>
        <w:t xml:space="preserve"> / wider Bapst und Luther gleich / wie die </w:t>
      </w:r>
      <w:proofErr w:type="spellStart"/>
      <w:r>
        <w:t>Bepstische</w:t>
      </w:r>
      <w:proofErr w:type="spellEnd"/>
      <w:r>
        <w:t xml:space="preserve"> und Lutherische </w:t>
      </w:r>
      <w:proofErr w:type="spellStart"/>
      <w:r>
        <w:t>lere</w:t>
      </w:r>
      <w:proofErr w:type="spellEnd"/>
      <w:r>
        <w:t xml:space="preserve"> </w:t>
      </w:r>
      <w:proofErr w:type="spellStart"/>
      <w:r>
        <w:t>untuchtig</w:t>
      </w:r>
      <w:proofErr w:type="spellEnd"/>
      <w:r>
        <w:t xml:space="preserve"> wer / der Bapst </w:t>
      </w:r>
      <w:proofErr w:type="spellStart"/>
      <w:r>
        <w:t>het</w:t>
      </w:r>
      <w:proofErr w:type="spellEnd"/>
      <w:r>
        <w:t xml:space="preserve"> die gewissen zu hart gebunden mit </w:t>
      </w:r>
      <w:proofErr w:type="spellStart"/>
      <w:r>
        <w:t>unbillichen</w:t>
      </w:r>
      <w:proofErr w:type="spellEnd"/>
      <w:r>
        <w:t xml:space="preserve"> </w:t>
      </w:r>
      <w:proofErr w:type="spellStart"/>
      <w:r>
        <w:t>burden</w:t>
      </w:r>
      <w:proofErr w:type="spellEnd"/>
      <w:r>
        <w:t xml:space="preserve"> </w:t>
      </w:r>
      <w:proofErr w:type="spellStart"/>
      <w:r>
        <w:t>unnd</w:t>
      </w:r>
      <w:proofErr w:type="spellEnd"/>
      <w:r>
        <w:t xml:space="preserve"> Ceremonien / Der Luther aber </w:t>
      </w:r>
      <w:proofErr w:type="spellStart"/>
      <w:r>
        <w:t>mecht</w:t>
      </w:r>
      <w:proofErr w:type="spellEnd"/>
      <w:r>
        <w:t xml:space="preserve"> die gewissen </w:t>
      </w:r>
      <w:proofErr w:type="spellStart"/>
      <w:r>
        <w:t>wol</w:t>
      </w:r>
      <w:proofErr w:type="spellEnd"/>
      <w:r>
        <w:t xml:space="preserve"> frey von </w:t>
      </w:r>
      <w:proofErr w:type="spellStart"/>
      <w:r>
        <w:t>Bepstlichen</w:t>
      </w:r>
      <w:proofErr w:type="spellEnd"/>
      <w:r>
        <w:t xml:space="preserve"> </w:t>
      </w:r>
      <w:proofErr w:type="spellStart"/>
      <w:r>
        <w:t>lesten</w:t>
      </w:r>
      <w:proofErr w:type="spellEnd"/>
      <w:r>
        <w:t xml:space="preserve"> / aber ließ sie </w:t>
      </w:r>
      <w:proofErr w:type="spellStart"/>
      <w:r>
        <w:t>ynn</w:t>
      </w:r>
      <w:proofErr w:type="spellEnd"/>
      <w:r>
        <w:t xml:space="preserve"> </w:t>
      </w:r>
      <w:proofErr w:type="spellStart"/>
      <w:r>
        <w:t>fleyschlicher</w:t>
      </w:r>
      <w:proofErr w:type="spellEnd"/>
      <w:r>
        <w:t xml:space="preserve"> </w:t>
      </w:r>
      <w:proofErr w:type="spellStart"/>
      <w:r>
        <w:t>freyheit</w:t>
      </w:r>
      <w:proofErr w:type="spellEnd"/>
      <w:r>
        <w:t xml:space="preserve"> </w:t>
      </w:r>
      <w:proofErr w:type="spellStart"/>
      <w:r>
        <w:t>bleyben</w:t>
      </w:r>
      <w:proofErr w:type="spellEnd"/>
      <w:r>
        <w:t xml:space="preserve"> / </w:t>
      </w:r>
      <w:proofErr w:type="spellStart"/>
      <w:r>
        <w:t>fueret</w:t>
      </w:r>
      <w:proofErr w:type="spellEnd"/>
      <w:r>
        <w:t xml:space="preserve"> sie nicht </w:t>
      </w:r>
      <w:proofErr w:type="spellStart"/>
      <w:r>
        <w:t>weytter</w:t>
      </w:r>
      <w:proofErr w:type="spellEnd"/>
      <w:r>
        <w:t xml:space="preserve"> </w:t>
      </w:r>
      <w:proofErr w:type="spellStart"/>
      <w:r>
        <w:t>ynn</w:t>
      </w:r>
      <w:proofErr w:type="spellEnd"/>
      <w:r>
        <w:t xml:space="preserve"> geist und zu </w:t>
      </w:r>
      <w:proofErr w:type="spellStart"/>
      <w:r>
        <w:t>Got</w:t>
      </w:r>
      <w:proofErr w:type="spellEnd"/>
      <w:r>
        <w:t xml:space="preserve"> / mich solchem </w:t>
      </w:r>
      <w:proofErr w:type="spellStart"/>
      <w:r>
        <w:t>geschwetz</w:t>
      </w:r>
      <w:proofErr w:type="spellEnd"/>
      <w:r>
        <w:t xml:space="preserve"> sperret er dem </w:t>
      </w:r>
      <w:proofErr w:type="spellStart"/>
      <w:r>
        <w:t>eynfeltigen</w:t>
      </w:r>
      <w:proofErr w:type="spellEnd"/>
      <w:r>
        <w:t xml:space="preserve"> </w:t>
      </w:r>
      <w:proofErr w:type="spellStart"/>
      <w:r>
        <w:t>Pöfel</w:t>
      </w:r>
      <w:proofErr w:type="spellEnd"/>
      <w:r>
        <w:t xml:space="preserve"> das maul </w:t>
      </w:r>
      <w:proofErr w:type="spellStart"/>
      <w:r>
        <w:t>auff</w:t>
      </w:r>
      <w:proofErr w:type="spellEnd"/>
      <w:r>
        <w:t xml:space="preserve"> / da </w:t>
      </w:r>
      <w:proofErr w:type="spellStart"/>
      <w:r>
        <w:t>lieff</w:t>
      </w:r>
      <w:proofErr w:type="spellEnd"/>
      <w:r>
        <w:t xml:space="preserve"> man zu / und </w:t>
      </w:r>
      <w:proofErr w:type="spellStart"/>
      <w:r>
        <w:t>wolt</w:t>
      </w:r>
      <w:proofErr w:type="spellEnd"/>
      <w:r>
        <w:t xml:space="preserve"> </w:t>
      </w:r>
      <w:proofErr w:type="spellStart"/>
      <w:r>
        <w:t>yederman</w:t>
      </w:r>
      <w:proofErr w:type="spellEnd"/>
      <w:r>
        <w:t xml:space="preserve"> etwas </w:t>
      </w:r>
      <w:proofErr w:type="spellStart"/>
      <w:r>
        <w:t>news</w:t>
      </w:r>
      <w:proofErr w:type="spellEnd"/>
      <w:r>
        <w:t xml:space="preserve"> </w:t>
      </w:r>
      <w:proofErr w:type="spellStart"/>
      <w:r>
        <w:t>horen</w:t>
      </w:r>
      <w:proofErr w:type="spellEnd"/>
      <w:r>
        <w:t xml:space="preserve"> / wie </w:t>
      </w:r>
      <w:proofErr w:type="spellStart"/>
      <w:r>
        <w:t>Homerus</w:t>
      </w:r>
      <w:proofErr w:type="spellEnd"/>
      <w:r>
        <w:t xml:space="preserve"> spricht / das dem </w:t>
      </w:r>
      <w:proofErr w:type="spellStart"/>
      <w:r>
        <w:t>pöfel</w:t>
      </w:r>
      <w:proofErr w:type="spellEnd"/>
      <w:r>
        <w:t xml:space="preserve"> das </w:t>
      </w:r>
      <w:proofErr w:type="spellStart"/>
      <w:r>
        <w:t>new</w:t>
      </w:r>
      <w:proofErr w:type="spellEnd"/>
      <w:r>
        <w:t xml:space="preserve"> </w:t>
      </w:r>
      <w:proofErr w:type="spellStart"/>
      <w:r>
        <w:t>lied</w:t>
      </w:r>
      <w:proofErr w:type="spellEnd"/>
      <w:r>
        <w:t xml:space="preserve"> das </w:t>
      </w:r>
      <w:proofErr w:type="spellStart"/>
      <w:r>
        <w:t>best</w:t>
      </w:r>
      <w:proofErr w:type="spellEnd"/>
      <w:r>
        <w:t xml:space="preserve"> sey. </w:t>
      </w:r>
    </w:p>
    <w:p w14:paraId="365557E7" w14:textId="77777777" w:rsidR="0044777E" w:rsidRDefault="0044777E" w:rsidP="0044777E">
      <w:pPr>
        <w:pStyle w:val="StandardWeb"/>
      </w:pPr>
      <w:r>
        <w:t xml:space="preserve">Was nun der Bapst und Luther </w:t>
      </w:r>
      <w:proofErr w:type="spellStart"/>
      <w:r>
        <w:t>leren</w:t>
      </w:r>
      <w:proofErr w:type="spellEnd"/>
      <w:r>
        <w:t xml:space="preserve"> / ist zu lang hie </w:t>
      </w:r>
      <w:proofErr w:type="spellStart"/>
      <w:r>
        <w:t>zuerzelen</w:t>
      </w:r>
      <w:proofErr w:type="spellEnd"/>
      <w:r>
        <w:t xml:space="preserve"> / was aber </w:t>
      </w:r>
      <w:proofErr w:type="spellStart"/>
      <w:r>
        <w:t>Muntzer</w:t>
      </w:r>
      <w:proofErr w:type="spellEnd"/>
      <w:r>
        <w:t xml:space="preserve"> </w:t>
      </w:r>
      <w:proofErr w:type="spellStart"/>
      <w:r>
        <w:t>gelert</w:t>
      </w:r>
      <w:proofErr w:type="spellEnd"/>
      <w:r>
        <w:t xml:space="preserve"> hat / und wie er </w:t>
      </w:r>
      <w:proofErr w:type="spellStart"/>
      <w:r>
        <w:t>auß</w:t>
      </w:r>
      <w:proofErr w:type="spellEnd"/>
      <w:r>
        <w:t xml:space="preserve"> </w:t>
      </w:r>
      <w:proofErr w:type="spellStart"/>
      <w:r>
        <w:t>eym</w:t>
      </w:r>
      <w:proofErr w:type="spellEnd"/>
      <w:r>
        <w:t xml:space="preserve"> </w:t>
      </w:r>
      <w:proofErr w:type="spellStart"/>
      <w:r>
        <w:t>yrthumb</w:t>
      </w:r>
      <w:proofErr w:type="spellEnd"/>
      <w:r>
        <w:t xml:space="preserve"> </w:t>
      </w:r>
      <w:proofErr w:type="spellStart"/>
      <w:r>
        <w:t>ynn</w:t>
      </w:r>
      <w:proofErr w:type="spellEnd"/>
      <w:r>
        <w:t xml:space="preserve"> den andern gefallen ist / ist </w:t>
      </w:r>
      <w:proofErr w:type="spellStart"/>
      <w:r>
        <w:t>nutzlich</w:t>
      </w:r>
      <w:proofErr w:type="spellEnd"/>
      <w:r>
        <w:t xml:space="preserve"> zu wissen und zu </w:t>
      </w:r>
      <w:proofErr w:type="spellStart"/>
      <w:r>
        <w:t>gedencken</w:t>
      </w:r>
      <w:proofErr w:type="spellEnd"/>
      <w:r>
        <w:t xml:space="preserve"> / </w:t>
      </w:r>
      <w:proofErr w:type="spellStart"/>
      <w:r>
        <w:t>auff</w:t>
      </w:r>
      <w:proofErr w:type="spellEnd"/>
      <w:r>
        <w:t xml:space="preserve"> das wir von solcher </w:t>
      </w:r>
      <w:proofErr w:type="spellStart"/>
      <w:r>
        <w:t>histori</w:t>
      </w:r>
      <w:proofErr w:type="spellEnd"/>
      <w:r>
        <w:t xml:space="preserve"> ein </w:t>
      </w:r>
      <w:proofErr w:type="spellStart"/>
      <w:r>
        <w:t>exempel</w:t>
      </w:r>
      <w:proofErr w:type="spellEnd"/>
      <w:r>
        <w:t xml:space="preserve"> nehmen / und wachen / und </w:t>
      </w:r>
      <w:proofErr w:type="spellStart"/>
      <w:r>
        <w:t>Got</w:t>
      </w:r>
      <w:proofErr w:type="spellEnd"/>
      <w:r>
        <w:t xml:space="preserve"> bitten / das er uns </w:t>
      </w:r>
      <w:proofErr w:type="spellStart"/>
      <w:r>
        <w:t>behuet</w:t>
      </w:r>
      <w:proofErr w:type="spellEnd"/>
      <w:r>
        <w:t xml:space="preserve"> / das wir nicht </w:t>
      </w:r>
      <w:proofErr w:type="spellStart"/>
      <w:r>
        <w:t>ynn</w:t>
      </w:r>
      <w:proofErr w:type="spellEnd"/>
      <w:r>
        <w:t xml:space="preserve"> </w:t>
      </w:r>
      <w:proofErr w:type="spellStart"/>
      <w:r>
        <w:t>yrthumb</w:t>
      </w:r>
      <w:proofErr w:type="spellEnd"/>
      <w:r>
        <w:t xml:space="preserve"> fallen / und verblendet werden / das wir so gar </w:t>
      </w:r>
      <w:proofErr w:type="spellStart"/>
      <w:r>
        <w:t>auß</w:t>
      </w:r>
      <w:proofErr w:type="spellEnd"/>
      <w:r>
        <w:t xml:space="preserve"> der christliche </w:t>
      </w:r>
      <w:proofErr w:type="spellStart"/>
      <w:r>
        <w:t>strassen</w:t>
      </w:r>
      <w:proofErr w:type="spellEnd"/>
      <w:r>
        <w:t xml:space="preserve"> </w:t>
      </w:r>
      <w:proofErr w:type="spellStart"/>
      <w:r>
        <w:t>komen</w:t>
      </w:r>
      <w:proofErr w:type="spellEnd"/>
      <w:r>
        <w:t xml:space="preserve"> / Dann als </w:t>
      </w:r>
      <w:proofErr w:type="spellStart"/>
      <w:r>
        <w:t>wan</w:t>
      </w:r>
      <w:proofErr w:type="spellEnd"/>
      <w:r>
        <w:t xml:space="preserve"> einer wandelt so er des </w:t>
      </w:r>
      <w:proofErr w:type="spellStart"/>
      <w:r>
        <w:t>wegs</w:t>
      </w:r>
      <w:proofErr w:type="spellEnd"/>
      <w:r>
        <w:t xml:space="preserve"> ein mal </w:t>
      </w:r>
      <w:proofErr w:type="spellStart"/>
      <w:r>
        <w:t>felt</w:t>
      </w:r>
      <w:proofErr w:type="spellEnd"/>
      <w:r>
        <w:t xml:space="preserve"> / geschicht </w:t>
      </w:r>
      <w:proofErr w:type="spellStart"/>
      <w:r>
        <w:t>offt</w:t>
      </w:r>
      <w:proofErr w:type="spellEnd"/>
      <w:r>
        <w:t xml:space="preserve"> / das er </w:t>
      </w:r>
      <w:proofErr w:type="spellStart"/>
      <w:r>
        <w:t>ye</w:t>
      </w:r>
      <w:proofErr w:type="spellEnd"/>
      <w:r>
        <w:t xml:space="preserve"> </w:t>
      </w:r>
      <w:proofErr w:type="spellStart"/>
      <w:r>
        <w:t>weytter</w:t>
      </w:r>
      <w:proofErr w:type="spellEnd"/>
      <w:r>
        <w:t xml:space="preserve"> von dem rechten weg </w:t>
      </w:r>
      <w:proofErr w:type="spellStart"/>
      <w:r>
        <w:t>komet</w:t>
      </w:r>
      <w:proofErr w:type="spellEnd"/>
      <w:r>
        <w:t xml:space="preserve"> / Also </w:t>
      </w:r>
      <w:proofErr w:type="spellStart"/>
      <w:r>
        <w:t>gets</w:t>
      </w:r>
      <w:proofErr w:type="spellEnd"/>
      <w:r>
        <w:t xml:space="preserve"> auch </w:t>
      </w:r>
      <w:proofErr w:type="spellStart"/>
      <w:r>
        <w:t>ynn</w:t>
      </w:r>
      <w:proofErr w:type="spellEnd"/>
      <w:r>
        <w:t xml:space="preserve"> </w:t>
      </w:r>
      <w:proofErr w:type="spellStart"/>
      <w:r>
        <w:t>disen</w:t>
      </w:r>
      <w:proofErr w:type="spellEnd"/>
      <w:r>
        <w:t xml:space="preserve"> </w:t>
      </w:r>
      <w:proofErr w:type="spellStart"/>
      <w:r>
        <w:t>sachen</w:t>
      </w:r>
      <w:proofErr w:type="spellEnd"/>
      <w:r>
        <w:t xml:space="preserve"> / so bald man der </w:t>
      </w:r>
      <w:proofErr w:type="spellStart"/>
      <w:r>
        <w:t>warheit</w:t>
      </w:r>
      <w:proofErr w:type="spellEnd"/>
      <w:r>
        <w:t xml:space="preserve"> </w:t>
      </w:r>
      <w:proofErr w:type="spellStart"/>
      <w:r>
        <w:t>felt</w:t>
      </w:r>
      <w:proofErr w:type="spellEnd"/>
      <w:r>
        <w:t xml:space="preserve"> ein mal / und man sich den </w:t>
      </w:r>
      <w:proofErr w:type="spellStart"/>
      <w:r>
        <w:t>teuffel</w:t>
      </w:r>
      <w:proofErr w:type="spellEnd"/>
      <w:r>
        <w:t xml:space="preserve"> hat </w:t>
      </w:r>
      <w:proofErr w:type="spellStart"/>
      <w:r>
        <w:t>nerren</w:t>
      </w:r>
      <w:proofErr w:type="spellEnd"/>
      <w:r>
        <w:t xml:space="preserve"> lassen / </w:t>
      </w:r>
      <w:proofErr w:type="spellStart"/>
      <w:r>
        <w:t>yrret</w:t>
      </w:r>
      <w:proofErr w:type="spellEnd"/>
      <w:r>
        <w:t xml:space="preserve"> man dann </w:t>
      </w:r>
      <w:proofErr w:type="spellStart"/>
      <w:r>
        <w:t>yhe</w:t>
      </w:r>
      <w:proofErr w:type="spellEnd"/>
      <w:r>
        <w:t xml:space="preserve"> </w:t>
      </w:r>
      <w:proofErr w:type="spellStart"/>
      <w:r>
        <w:t>lenger</w:t>
      </w:r>
      <w:proofErr w:type="spellEnd"/>
      <w:r>
        <w:t xml:space="preserve"> </w:t>
      </w:r>
      <w:proofErr w:type="spellStart"/>
      <w:r>
        <w:t>ye</w:t>
      </w:r>
      <w:proofErr w:type="spellEnd"/>
      <w:r>
        <w:t xml:space="preserve"> </w:t>
      </w:r>
      <w:proofErr w:type="spellStart"/>
      <w:r>
        <w:t>weytter</w:t>
      </w:r>
      <w:proofErr w:type="spellEnd"/>
      <w:r>
        <w:t xml:space="preserve"> / und </w:t>
      </w:r>
      <w:proofErr w:type="spellStart"/>
      <w:r>
        <w:t>fueret</w:t>
      </w:r>
      <w:proofErr w:type="spellEnd"/>
      <w:r>
        <w:t xml:space="preserve"> der </w:t>
      </w:r>
      <w:proofErr w:type="spellStart"/>
      <w:r>
        <w:t>Teuffel</w:t>
      </w:r>
      <w:proofErr w:type="spellEnd"/>
      <w:r>
        <w:t xml:space="preserve"> die elenden </w:t>
      </w:r>
      <w:proofErr w:type="spellStart"/>
      <w:r>
        <w:t>leut</w:t>
      </w:r>
      <w:proofErr w:type="spellEnd"/>
      <w:r>
        <w:t xml:space="preserve"> bey der </w:t>
      </w:r>
      <w:proofErr w:type="spellStart"/>
      <w:r>
        <w:t>nasen</w:t>
      </w:r>
      <w:proofErr w:type="spellEnd"/>
      <w:r>
        <w:t xml:space="preserve"> / wie man ein </w:t>
      </w:r>
      <w:proofErr w:type="spellStart"/>
      <w:r>
        <w:t>Buffel</w:t>
      </w:r>
      <w:proofErr w:type="spellEnd"/>
      <w:r>
        <w:t xml:space="preserve"> </w:t>
      </w:r>
      <w:proofErr w:type="spellStart"/>
      <w:r>
        <w:t>fueret</w:t>
      </w:r>
      <w:proofErr w:type="spellEnd"/>
      <w:r>
        <w:t xml:space="preserve">. </w:t>
      </w:r>
    </w:p>
    <w:p w14:paraId="0319FF0E" w14:textId="77777777" w:rsidR="0044777E" w:rsidRDefault="0044777E" w:rsidP="0044777E">
      <w:pPr>
        <w:pStyle w:val="StandardWeb"/>
      </w:pPr>
      <w:r>
        <w:t xml:space="preserve">Nun wollen wir </w:t>
      </w:r>
      <w:proofErr w:type="spellStart"/>
      <w:r>
        <w:t>kurtzlich</w:t>
      </w:r>
      <w:proofErr w:type="spellEnd"/>
      <w:r>
        <w:t xml:space="preserve"> fassen was Thomas </w:t>
      </w:r>
      <w:proofErr w:type="spellStart"/>
      <w:r>
        <w:t>furgeben</w:t>
      </w:r>
      <w:proofErr w:type="spellEnd"/>
      <w:r>
        <w:t xml:space="preserve"> hat / Er </w:t>
      </w:r>
      <w:proofErr w:type="spellStart"/>
      <w:r>
        <w:t>leret</w:t>
      </w:r>
      <w:proofErr w:type="spellEnd"/>
      <w:r>
        <w:t xml:space="preserve"> / es wer war / das </w:t>
      </w:r>
      <w:proofErr w:type="spellStart"/>
      <w:r>
        <w:t>fromkeit</w:t>
      </w:r>
      <w:proofErr w:type="spellEnd"/>
      <w:r>
        <w:t xml:space="preserve"> nicht stunde </w:t>
      </w:r>
      <w:proofErr w:type="spellStart"/>
      <w:r>
        <w:t>ynn</w:t>
      </w:r>
      <w:proofErr w:type="spellEnd"/>
      <w:r>
        <w:t xml:space="preserve"> </w:t>
      </w:r>
      <w:proofErr w:type="spellStart"/>
      <w:r>
        <w:t>Bepstlichen</w:t>
      </w:r>
      <w:proofErr w:type="spellEnd"/>
      <w:r>
        <w:t xml:space="preserve"> </w:t>
      </w:r>
      <w:proofErr w:type="spellStart"/>
      <w:r>
        <w:t>ordnung</w:t>
      </w:r>
      <w:proofErr w:type="spellEnd"/>
      <w:r>
        <w:t xml:space="preserve"> / </w:t>
      </w:r>
      <w:proofErr w:type="spellStart"/>
      <w:r>
        <w:t>darumb</w:t>
      </w:r>
      <w:proofErr w:type="spellEnd"/>
      <w:r>
        <w:t xml:space="preserve"> </w:t>
      </w:r>
      <w:proofErr w:type="spellStart"/>
      <w:r>
        <w:t>mocht</w:t>
      </w:r>
      <w:proofErr w:type="spellEnd"/>
      <w:r>
        <w:t xml:space="preserve"> man sie lassen Und </w:t>
      </w:r>
      <w:proofErr w:type="spellStart"/>
      <w:r>
        <w:t>leret</w:t>
      </w:r>
      <w:proofErr w:type="spellEnd"/>
      <w:r>
        <w:t xml:space="preserve"> das man also zu rechter und </w:t>
      </w:r>
      <w:proofErr w:type="spellStart"/>
      <w:r>
        <w:t>christicher</w:t>
      </w:r>
      <w:proofErr w:type="spellEnd"/>
      <w:r>
        <w:t xml:space="preserve"> </w:t>
      </w:r>
      <w:proofErr w:type="spellStart"/>
      <w:r>
        <w:t>fromkeit</w:t>
      </w:r>
      <w:proofErr w:type="spellEnd"/>
      <w:r>
        <w:t xml:space="preserve"> </w:t>
      </w:r>
      <w:proofErr w:type="spellStart"/>
      <w:r>
        <w:t>komen</w:t>
      </w:r>
      <w:proofErr w:type="spellEnd"/>
      <w:r>
        <w:t xml:space="preserve"> </w:t>
      </w:r>
      <w:proofErr w:type="spellStart"/>
      <w:r>
        <w:t>muste</w:t>
      </w:r>
      <w:proofErr w:type="spellEnd"/>
      <w:r>
        <w:t xml:space="preserve"> / </w:t>
      </w:r>
      <w:proofErr w:type="spellStart"/>
      <w:r>
        <w:t>anfengklich</w:t>
      </w:r>
      <w:proofErr w:type="spellEnd"/>
      <w:r>
        <w:t xml:space="preserve"> </w:t>
      </w:r>
      <w:proofErr w:type="spellStart"/>
      <w:r>
        <w:t>must</w:t>
      </w:r>
      <w:proofErr w:type="spellEnd"/>
      <w:r>
        <w:t xml:space="preserve"> man ablassen von </w:t>
      </w:r>
      <w:proofErr w:type="spellStart"/>
      <w:r>
        <w:t>offenlichen</w:t>
      </w:r>
      <w:proofErr w:type="spellEnd"/>
      <w:r>
        <w:t xml:space="preserve"> </w:t>
      </w:r>
      <w:proofErr w:type="spellStart"/>
      <w:r>
        <w:t>lastern</w:t>
      </w:r>
      <w:proofErr w:type="spellEnd"/>
      <w:r>
        <w:t xml:space="preserve"> / als </w:t>
      </w:r>
      <w:proofErr w:type="spellStart"/>
      <w:r>
        <w:t>eebruch</w:t>
      </w:r>
      <w:proofErr w:type="spellEnd"/>
      <w:r>
        <w:t xml:space="preserve"> / </w:t>
      </w:r>
      <w:proofErr w:type="spellStart"/>
      <w:r>
        <w:t>todtschlag</w:t>
      </w:r>
      <w:proofErr w:type="spellEnd"/>
      <w:r>
        <w:t xml:space="preserve"> / </w:t>
      </w:r>
      <w:proofErr w:type="spellStart"/>
      <w:r>
        <w:t>gotslesterung</w:t>
      </w:r>
      <w:proofErr w:type="spellEnd"/>
      <w:r>
        <w:t xml:space="preserve"> / und der gleichen / dabey </w:t>
      </w:r>
      <w:proofErr w:type="spellStart"/>
      <w:r>
        <w:t>must</w:t>
      </w:r>
      <w:proofErr w:type="spellEnd"/>
      <w:r>
        <w:t xml:space="preserve"> man den leib </w:t>
      </w:r>
      <w:proofErr w:type="spellStart"/>
      <w:r>
        <w:t>casteyen</w:t>
      </w:r>
      <w:proofErr w:type="spellEnd"/>
      <w:r>
        <w:t xml:space="preserve"> </w:t>
      </w:r>
      <w:proofErr w:type="spellStart"/>
      <w:r>
        <w:t>unnd</w:t>
      </w:r>
      <w:proofErr w:type="spellEnd"/>
      <w:r>
        <w:t xml:space="preserve"> martern / mit fasten / mit schlechter </w:t>
      </w:r>
      <w:proofErr w:type="spellStart"/>
      <w:r>
        <w:t>kleydung</w:t>
      </w:r>
      <w:proofErr w:type="spellEnd"/>
      <w:r>
        <w:t xml:space="preserve"> / wenig reden </w:t>
      </w:r>
      <w:proofErr w:type="spellStart"/>
      <w:r>
        <w:t>sawr</w:t>
      </w:r>
      <w:proofErr w:type="spellEnd"/>
      <w:r>
        <w:t xml:space="preserve"> sehen / den </w:t>
      </w:r>
      <w:proofErr w:type="spellStart"/>
      <w:r>
        <w:t>bart</w:t>
      </w:r>
      <w:proofErr w:type="spellEnd"/>
      <w:r>
        <w:t xml:space="preserve"> nicht abschneiden / Der gleichen kindische </w:t>
      </w:r>
      <w:proofErr w:type="spellStart"/>
      <w:r>
        <w:t>zucht</w:t>
      </w:r>
      <w:proofErr w:type="spellEnd"/>
      <w:r>
        <w:t xml:space="preserve"> nennet er </w:t>
      </w:r>
      <w:proofErr w:type="spellStart"/>
      <w:r>
        <w:t>todtung</w:t>
      </w:r>
      <w:proofErr w:type="spellEnd"/>
      <w:r>
        <w:t xml:space="preserve"> des </w:t>
      </w:r>
      <w:proofErr w:type="spellStart"/>
      <w:r>
        <w:t>fleischs</w:t>
      </w:r>
      <w:proofErr w:type="spellEnd"/>
      <w:r>
        <w:t xml:space="preserve"> und </w:t>
      </w:r>
      <w:proofErr w:type="spellStart"/>
      <w:r>
        <w:t>creutz</w:t>
      </w:r>
      <w:proofErr w:type="spellEnd"/>
      <w:r>
        <w:t xml:space="preserve"> / davon </w:t>
      </w:r>
      <w:proofErr w:type="spellStart"/>
      <w:r>
        <w:t>ym</w:t>
      </w:r>
      <w:proofErr w:type="spellEnd"/>
      <w:r>
        <w:t xml:space="preserve"> Evangelio geschrieben ist. </w:t>
      </w:r>
    </w:p>
    <w:p w14:paraId="175A702A" w14:textId="77777777" w:rsidR="0044777E" w:rsidRDefault="0044777E" w:rsidP="0044777E">
      <w:pPr>
        <w:pStyle w:val="StandardWeb"/>
      </w:pPr>
      <w:proofErr w:type="spellStart"/>
      <w:r>
        <w:t>Darauff</w:t>
      </w:r>
      <w:proofErr w:type="spellEnd"/>
      <w:r>
        <w:t xml:space="preserve"> </w:t>
      </w:r>
      <w:proofErr w:type="spellStart"/>
      <w:r>
        <w:t>drungen</w:t>
      </w:r>
      <w:proofErr w:type="spellEnd"/>
      <w:r>
        <w:t xml:space="preserve"> alle seyn predig erstlich / </w:t>
      </w:r>
      <w:proofErr w:type="spellStart"/>
      <w:r>
        <w:t>weytter</w:t>
      </w:r>
      <w:proofErr w:type="spellEnd"/>
      <w:r>
        <w:t xml:space="preserve"> so man sich nun also </w:t>
      </w:r>
      <w:proofErr w:type="spellStart"/>
      <w:r>
        <w:t>geschmucket</w:t>
      </w:r>
      <w:proofErr w:type="spellEnd"/>
      <w:r>
        <w:t xml:space="preserve"> </w:t>
      </w:r>
      <w:proofErr w:type="spellStart"/>
      <w:r>
        <w:t>het</w:t>
      </w:r>
      <w:proofErr w:type="spellEnd"/>
      <w:r>
        <w:t xml:space="preserve"> </w:t>
      </w:r>
      <w:proofErr w:type="spellStart"/>
      <w:r>
        <w:t>unnd</w:t>
      </w:r>
      <w:proofErr w:type="spellEnd"/>
      <w:r>
        <w:t xml:space="preserve"> </w:t>
      </w:r>
      <w:proofErr w:type="spellStart"/>
      <w:r>
        <w:t>geferbet</w:t>
      </w:r>
      <w:proofErr w:type="spellEnd"/>
      <w:r>
        <w:t xml:space="preserve"> / </w:t>
      </w:r>
      <w:proofErr w:type="spellStart"/>
      <w:r>
        <w:t>leret</w:t>
      </w:r>
      <w:proofErr w:type="spellEnd"/>
      <w:r>
        <w:t xml:space="preserve"> er das man </w:t>
      </w:r>
      <w:proofErr w:type="spellStart"/>
      <w:r>
        <w:t>solt</w:t>
      </w:r>
      <w:proofErr w:type="spellEnd"/>
      <w:r>
        <w:t xml:space="preserve"> an </w:t>
      </w:r>
      <w:proofErr w:type="spellStart"/>
      <w:r>
        <w:t>heymliche</w:t>
      </w:r>
      <w:proofErr w:type="spellEnd"/>
      <w:r>
        <w:t xml:space="preserve"> </w:t>
      </w:r>
      <w:proofErr w:type="spellStart"/>
      <w:r>
        <w:t>ort</w:t>
      </w:r>
      <w:proofErr w:type="spellEnd"/>
      <w:r>
        <w:t xml:space="preserve"> </w:t>
      </w:r>
      <w:proofErr w:type="spellStart"/>
      <w:r>
        <w:t>geen</w:t>
      </w:r>
      <w:proofErr w:type="spellEnd"/>
      <w:r>
        <w:t xml:space="preserve"> / und </w:t>
      </w:r>
      <w:proofErr w:type="spellStart"/>
      <w:r>
        <w:t>offt</w:t>
      </w:r>
      <w:proofErr w:type="spellEnd"/>
      <w:r>
        <w:t xml:space="preserve"> </w:t>
      </w:r>
      <w:proofErr w:type="spellStart"/>
      <w:r>
        <w:t>gedencken</w:t>
      </w:r>
      <w:proofErr w:type="spellEnd"/>
      <w:r>
        <w:t xml:space="preserve"> von </w:t>
      </w:r>
      <w:proofErr w:type="spellStart"/>
      <w:r>
        <w:t>Got</w:t>
      </w:r>
      <w:proofErr w:type="spellEnd"/>
      <w:r>
        <w:t xml:space="preserve"> / was er sey / und ob er sich auch unser </w:t>
      </w:r>
      <w:proofErr w:type="spellStart"/>
      <w:r>
        <w:t>annem</w:t>
      </w:r>
      <w:proofErr w:type="spellEnd"/>
      <w:r>
        <w:t xml:space="preserve"> / so </w:t>
      </w:r>
      <w:proofErr w:type="spellStart"/>
      <w:r>
        <w:t>wurd</w:t>
      </w:r>
      <w:proofErr w:type="spellEnd"/>
      <w:r>
        <w:t xml:space="preserve"> das </w:t>
      </w:r>
      <w:proofErr w:type="spellStart"/>
      <w:r>
        <w:t>hertz</w:t>
      </w:r>
      <w:proofErr w:type="spellEnd"/>
      <w:r>
        <w:t xml:space="preserve"> finden das es davon </w:t>
      </w:r>
      <w:proofErr w:type="spellStart"/>
      <w:r>
        <w:t>zweyfelt</w:t>
      </w:r>
      <w:proofErr w:type="spellEnd"/>
      <w:r>
        <w:t xml:space="preserve"> / </w:t>
      </w:r>
      <w:proofErr w:type="spellStart"/>
      <w:r>
        <w:t>weyß</w:t>
      </w:r>
      <w:proofErr w:type="spellEnd"/>
      <w:r>
        <w:t xml:space="preserve"> nicht ob </w:t>
      </w:r>
      <w:proofErr w:type="spellStart"/>
      <w:r>
        <w:t>Got</w:t>
      </w:r>
      <w:proofErr w:type="spellEnd"/>
      <w:r>
        <w:t xml:space="preserve"> gros nach uns frag / auch ob es war sey / das Christus </w:t>
      </w:r>
      <w:proofErr w:type="spellStart"/>
      <w:r>
        <w:t>umb</w:t>
      </w:r>
      <w:proofErr w:type="spellEnd"/>
      <w:r>
        <w:t xml:space="preserve"> </w:t>
      </w:r>
      <w:proofErr w:type="spellStart"/>
      <w:r>
        <w:t>unsert</w:t>
      </w:r>
      <w:proofErr w:type="spellEnd"/>
      <w:r>
        <w:t xml:space="preserve"> willen gelitten / uns </w:t>
      </w:r>
      <w:proofErr w:type="spellStart"/>
      <w:r>
        <w:t>erlost</w:t>
      </w:r>
      <w:proofErr w:type="spellEnd"/>
      <w:r>
        <w:t xml:space="preserve"> hab / so wir doch </w:t>
      </w:r>
      <w:proofErr w:type="spellStart"/>
      <w:r>
        <w:t>ynn</w:t>
      </w:r>
      <w:proofErr w:type="spellEnd"/>
      <w:r>
        <w:t xml:space="preserve"> so grosser not und elend noch seyn / es </w:t>
      </w:r>
      <w:proofErr w:type="spellStart"/>
      <w:r>
        <w:t>wurd</w:t>
      </w:r>
      <w:proofErr w:type="spellEnd"/>
      <w:r>
        <w:t xml:space="preserve"> auch wollen wissen ob unser </w:t>
      </w:r>
      <w:proofErr w:type="spellStart"/>
      <w:r>
        <w:t>glawb</w:t>
      </w:r>
      <w:proofErr w:type="spellEnd"/>
      <w:r>
        <w:t xml:space="preserve"> oder der </w:t>
      </w:r>
      <w:proofErr w:type="spellStart"/>
      <w:r>
        <w:t>Turcken</w:t>
      </w:r>
      <w:proofErr w:type="spellEnd"/>
      <w:r>
        <w:t xml:space="preserve"> recht wer / </w:t>
      </w:r>
      <w:proofErr w:type="spellStart"/>
      <w:r>
        <w:t>Bißher</w:t>
      </w:r>
      <w:proofErr w:type="spellEnd"/>
      <w:r>
        <w:t xml:space="preserve"> </w:t>
      </w:r>
      <w:proofErr w:type="spellStart"/>
      <w:r>
        <w:t>were</w:t>
      </w:r>
      <w:proofErr w:type="spellEnd"/>
      <w:r>
        <w:t xml:space="preserve"> solche predig </w:t>
      </w:r>
      <w:proofErr w:type="spellStart"/>
      <w:r>
        <w:t>zuleyden</w:t>
      </w:r>
      <w:proofErr w:type="spellEnd"/>
      <w:r>
        <w:t xml:space="preserve"> gewesen / aber </w:t>
      </w:r>
      <w:proofErr w:type="spellStart"/>
      <w:r>
        <w:t>furter</w:t>
      </w:r>
      <w:proofErr w:type="spellEnd"/>
      <w:r>
        <w:t xml:space="preserve"> hat er grosse </w:t>
      </w:r>
      <w:proofErr w:type="spellStart"/>
      <w:r>
        <w:t>gotslesterung</w:t>
      </w:r>
      <w:proofErr w:type="spellEnd"/>
      <w:r>
        <w:t xml:space="preserve"> </w:t>
      </w:r>
      <w:proofErr w:type="spellStart"/>
      <w:r>
        <w:t>gelert</w:t>
      </w:r>
      <w:proofErr w:type="spellEnd"/>
      <w:r>
        <w:t xml:space="preserve">. </w:t>
      </w:r>
    </w:p>
    <w:p w14:paraId="038DB7F5" w14:textId="77777777" w:rsidR="0044777E" w:rsidRDefault="0044777E" w:rsidP="0044777E">
      <w:pPr>
        <w:pStyle w:val="StandardWeb"/>
      </w:pPr>
      <w:proofErr w:type="spellStart"/>
      <w:r>
        <w:t>Darauff</w:t>
      </w:r>
      <w:proofErr w:type="spellEnd"/>
      <w:r>
        <w:t xml:space="preserve"> </w:t>
      </w:r>
      <w:proofErr w:type="spellStart"/>
      <w:r>
        <w:t>solte</w:t>
      </w:r>
      <w:proofErr w:type="spellEnd"/>
      <w:r>
        <w:t xml:space="preserve"> einer ein </w:t>
      </w:r>
      <w:proofErr w:type="spellStart"/>
      <w:r>
        <w:t>zeychen</w:t>
      </w:r>
      <w:proofErr w:type="spellEnd"/>
      <w:r>
        <w:t xml:space="preserve"> fordern von </w:t>
      </w:r>
      <w:proofErr w:type="spellStart"/>
      <w:r>
        <w:t>Got</w:t>
      </w:r>
      <w:proofErr w:type="spellEnd"/>
      <w:r>
        <w:t xml:space="preserve"> / das </w:t>
      </w:r>
      <w:proofErr w:type="spellStart"/>
      <w:r>
        <w:t>Got</w:t>
      </w:r>
      <w:proofErr w:type="spellEnd"/>
      <w:r>
        <w:t xml:space="preserve"> bezeugt / wie er sich unser </w:t>
      </w:r>
      <w:proofErr w:type="spellStart"/>
      <w:r>
        <w:t>annem</w:t>
      </w:r>
      <w:proofErr w:type="spellEnd"/>
      <w:r>
        <w:t xml:space="preserve"> / </w:t>
      </w:r>
      <w:proofErr w:type="spellStart"/>
      <w:r>
        <w:t>unnd</w:t>
      </w:r>
      <w:proofErr w:type="spellEnd"/>
      <w:r>
        <w:t xml:space="preserve"> das unser glaub recht und war sey / Wo auch </w:t>
      </w:r>
      <w:proofErr w:type="spellStart"/>
      <w:r>
        <w:t>Got</w:t>
      </w:r>
      <w:proofErr w:type="spellEnd"/>
      <w:r>
        <w:t xml:space="preserve"> solche </w:t>
      </w:r>
      <w:proofErr w:type="spellStart"/>
      <w:r>
        <w:t>zeichen</w:t>
      </w:r>
      <w:proofErr w:type="spellEnd"/>
      <w:r>
        <w:t xml:space="preserve"> </w:t>
      </w:r>
      <w:proofErr w:type="spellStart"/>
      <w:r>
        <w:t>nit</w:t>
      </w:r>
      <w:proofErr w:type="spellEnd"/>
      <w:r>
        <w:t xml:space="preserve"> bald geben wurde / </w:t>
      </w:r>
      <w:proofErr w:type="spellStart"/>
      <w:r>
        <w:t>solt</w:t>
      </w:r>
      <w:proofErr w:type="spellEnd"/>
      <w:r>
        <w:t xml:space="preserve"> man nicht allein ablassen / sonder </w:t>
      </w:r>
      <w:proofErr w:type="spellStart"/>
      <w:r>
        <w:t>furt</w:t>
      </w:r>
      <w:proofErr w:type="spellEnd"/>
      <w:r>
        <w:t xml:space="preserve"> </w:t>
      </w:r>
      <w:proofErr w:type="spellStart"/>
      <w:r>
        <w:t>faren</w:t>
      </w:r>
      <w:proofErr w:type="spellEnd"/>
      <w:r>
        <w:t xml:space="preserve"> / </w:t>
      </w:r>
      <w:proofErr w:type="spellStart"/>
      <w:r>
        <w:t>kunlich</w:t>
      </w:r>
      <w:proofErr w:type="spellEnd"/>
      <w:r>
        <w:t xml:space="preserve"> mit grossem ernst </w:t>
      </w:r>
      <w:proofErr w:type="spellStart"/>
      <w:r>
        <w:t>solliche</w:t>
      </w:r>
      <w:proofErr w:type="spellEnd"/>
      <w:r>
        <w:t xml:space="preserve"> fordern / sich auch </w:t>
      </w:r>
      <w:proofErr w:type="spellStart"/>
      <w:r>
        <w:t>uber</w:t>
      </w:r>
      <w:proofErr w:type="spellEnd"/>
      <w:r>
        <w:t xml:space="preserve"> </w:t>
      </w:r>
      <w:proofErr w:type="spellStart"/>
      <w:r>
        <w:t>Got</w:t>
      </w:r>
      <w:proofErr w:type="spellEnd"/>
      <w:r>
        <w:t xml:space="preserve"> </w:t>
      </w:r>
      <w:proofErr w:type="spellStart"/>
      <w:r>
        <w:t>erzurnen</w:t>
      </w:r>
      <w:proofErr w:type="spellEnd"/>
      <w:r>
        <w:t xml:space="preserve"> / </w:t>
      </w:r>
      <w:proofErr w:type="spellStart"/>
      <w:r>
        <w:t>yhm</w:t>
      </w:r>
      <w:proofErr w:type="spellEnd"/>
      <w:r>
        <w:t xml:space="preserve"> fluchen / und </w:t>
      </w:r>
      <w:proofErr w:type="spellStart"/>
      <w:r>
        <w:t>yhm</w:t>
      </w:r>
      <w:proofErr w:type="spellEnd"/>
      <w:r>
        <w:t xml:space="preserve"> sein </w:t>
      </w:r>
      <w:proofErr w:type="spellStart"/>
      <w:r>
        <w:t>gerechtikeyt</w:t>
      </w:r>
      <w:proofErr w:type="spellEnd"/>
      <w:r>
        <w:t xml:space="preserve"> </w:t>
      </w:r>
      <w:proofErr w:type="spellStart"/>
      <w:r>
        <w:t>furwerffen</w:t>
      </w:r>
      <w:proofErr w:type="spellEnd"/>
      <w:r>
        <w:t xml:space="preserve"> / das / so von </w:t>
      </w:r>
      <w:proofErr w:type="spellStart"/>
      <w:r>
        <w:t>yhm</w:t>
      </w:r>
      <w:proofErr w:type="spellEnd"/>
      <w:r>
        <w:t xml:space="preserve"> </w:t>
      </w:r>
      <w:proofErr w:type="spellStart"/>
      <w:r>
        <w:t>geschriben</w:t>
      </w:r>
      <w:proofErr w:type="spellEnd"/>
      <w:r>
        <w:t xml:space="preserve"> </w:t>
      </w:r>
      <w:proofErr w:type="spellStart"/>
      <w:r>
        <w:t>steet</w:t>
      </w:r>
      <w:proofErr w:type="spellEnd"/>
      <w:r>
        <w:t xml:space="preserve"> / er </w:t>
      </w:r>
      <w:proofErr w:type="spellStart"/>
      <w:r>
        <w:t>wol</w:t>
      </w:r>
      <w:proofErr w:type="spellEnd"/>
      <w:r>
        <w:t xml:space="preserve"> </w:t>
      </w:r>
      <w:proofErr w:type="spellStart"/>
      <w:r>
        <w:t>yderman</w:t>
      </w:r>
      <w:proofErr w:type="spellEnd"/>
      <w:r>
        <w:t xml:space="preserve"> selig machen / und die </w:t>
      </w:r>
      <w:proofErr w:type="spellStart"/>
      <w:r>
        <w:t>warheit</w:t>
      </w:r>
      <w:proofErr w:type="spellEnd"/>
      <w:r>
        <w:t xml:space="preserve"> </w:t>
      </w:r>
      <w:proofErr w:type="spellStart"/>
      <w:r>
        <w:t>leren</w:t>
      </w:r>
      <w:proofErr w:type="spellEnd"/>
      <w:r>
        <w:t xml:space="preserve"> und geben </w:t>
      </w:r>
      <w:proofErr w:type="spellStart"/>
      <w:r>
        <w:t>warumb</w:t>
      </w:r>
      <w:proofErr w:type="spellEnd"/>
      <w:r>
        <w:t xml:space="preserve"> man </w:t>
      </w:r>
      <w:proofErr w:type="spellStart"/>
      <w:r>
        <w:t>yn</w:t>
      </w:r>
      <w:proofErr w:type="spellEnd"/>
      <w:r>
        <w:t xml:space="preserve"> </w:t>
      </w:r>
      <w:proofErr w:type="spellStart"/>
      <w:r>
        <w:t>bit</w:t>
      </w:r>
      <w:proofErr w:type="spellEnd"/>
      <w:r>
        <w:t xml:space="preserve"> / Thue er unrecht / </w:t>
      </w:r>
      <w:proofErr w:type="spellStart"/>
      <w:r>
        <w:t>wan</w:t>
      </w:r>
      <w:proofErr w:type="spellEnd"/>
      <w:r>
        <w:t xml:space="preserve"> er </w:t>
      </w:r>
      <w:proofErr w:type="spellStart"/>
      <w:r>
        <w:t>nit</w:t>
      </w:r>
      <w:proofErr w:type="spellEnd"/>
      <w:r>
        <w:t xml:space="preserve"> </w:t>
      </w:r>
      <w:proofErr w:type="spellStart"/>
      <w:r>
        <w:t>eym</w:t>
      </w:r>
      <w:proofErr w:type="spellEnd"/>
      <w:r>
        <w:t xml:space="preserve"> solchen </w:t>
      </w:r>
      <w:proofErr w:type="spellStart"/>
      <w:r>
        <w:t>hertzen</w:t>
      </w:r>
      <w:proofErr w:type="spellEnd"/>
      <w:r>
        <w:t xml:space="preserve"> das von </w:t>
      </w:r>
      <w:proofErr w:type="spellStart"/>
      <w:r>
        <w:t>yhm</w:t>
      </w:r>
      <w:proofErr w:type="spellEnd"/>
      <w:r>
        <w:t xml:space="preserve"> </w:t>
      </w:r>
      <w:proofErr w:type="spellStart"/>
      <w:r>
        <w:t>begert</w:t>
      </w:r>
      <w:proofErr w:type="spellEnd"/>
      <w:r>
        <w:t xml:space="preserve"> </w:t>
      </w:r>
      <w:proofErr w:type="spellStart"/>
      <w:r>
        <w:t>ware</w:t>
      </w:r>
      <w:proofErr w:type="spellEnd"/>
      <w:r>
        <w:t xml:space="preserve"> </w:t>
      </w:r>
      <w:proofErr w:type="spellStart"/>
      <w:r>
        <w:t>erkantnus</w:t>
      </w:r>
      <w:proofErr w:type="spellEnd"/>
      <w:r>
        <w:t xml:space="preserve"> Gottes / ein </w:t>
      </w:r>
      <w:proofErr w:type="spellStart"/>
      <w:r>
        <w:t>zeichen</w:t>
      </w:r>
      <w:proofErr w:type="spellEnd"/>
      <w:r>
        <w:t xml:space="preserve"> </w:t>
      </w:r>
      <w:proofErr w:type="spellStart"/>
      <w:r>
        <w:t>erzeygt</w:t>
      </w:r>
      <w:proofErr w:type="spellEnd"/>
      <w:r>
        <w:t xml:space="preserve"> / An </w:t>
      </w:r>
      <w:proofErr w:type="spellStart"/>
      <w:r>
        <w:t>sollichem</w:t>
      </w:r>
      <w:proofErr w:type="spellEnd"/>
      <w:r>
        <w:t xml:space="preserve"> </w:t>
      </w:r>
      <w:proofErr w:type="spellStart"/>
      <w:r>
        <w:t>zorn</w:t>
      </w:r>
      <w:proofErr w:type="spellEnd"/>
      <w:r>
        <w:t xml:space="preserve"> sagt Thomas </w:t>
      </w:r>
      <w:proofErr w:type="spellStart"/>
      <w:r>
        <w:t>hette</w:t>
      </w:r>
      <w:proofErr w:type="spellEnd"/>
      <w:r>
        <w:t xml:space="preserve"> </w:t>
      </w:r>
      <w:proofErr w:type="spellStart"/>
      <w:r>
        <w:t>Got</w:t>
      </w:r>
      <w:proofErr w:type="spellEnd"/>
      <w:r>
        <w:t xml:space="preserve"> grossen </w:t>
      </w:r>
      <w:proofErr w:type="spellStart"/>
      <w:r>
        <w:t>wolgefallen</w:t>
      </w:r>
      <w:proofErr w:type="spellEnd"/>
      <w:r>
        <w:t xml:space="preserve"> / denn daraus spuret er / wie </w:t>
      </w:r>
      <w:proofErr w:type="spellStart"/>
      <w:r>
        <w:t>ser</w:t>
      </w:r>
      <w:proofErr w:type="spellEnd"/>
      <w:r>
        <w:t xml:space="preserve"> man sein </w:t>
      </w:r>
      <w:proofErr w:type="spellStart"/>
      <w:r>
        <w:t>beger</w:t>
      </w:r>
      <w:proofErr w:type="spellEnd"/>
      <w:r>
        <w:t xml:space="preserve"> / und </w:t>
      </w:r>
      <w:proofErr w:type="spellStart"/>
      <w:r>
        <w:t>wurt</w:t>
      </w:r>
      <w:proofErr w:type="spellEnd"/>
      <w:r>
        <w:t xml:space="preserve"> </w:t>
      </w:r>
      <w:proofErr w:type="spellStart"/>
      <w:r>
        <w:t>thon</w:t>
      </w:r>
      <w:proofErr w:type="spellEnd"/>
      <w:r>
        <w:t xml:space="preserve"> wie ein </w:t>
      </w:r>
      <w:proofErr w:type="spellStart"/>
      <w:r>
        <w:t>vatter</w:t>
      </w:r>
      <w:proofErr w:type="spellEnd"/>
      <w:r>
        <w:t xml:space="preserve"> und </w:t>
      </w:r>
      <w:proofErr w:type="spellStart"/>
      <w:r>
        <w:t>zeychen</w:t>
      </w:r>
      <w:proofErr w:type="spellEnd"/>
      <w:r>
        <w:t xml:space="preserve"> geben / </w:t>
      </w:r>
      <w:proofErr w:type="spellStart"/>
      <w:r>
        <w:t>unnd</w:t>
      </w:r>
      <w:proofErr w:type="spellEnd"/>
      <w:r>
        <w:t xml:space="preserve"> diesen </w:t>
      </w:r>
      <w:proofErr w:type="spellStart"/>
      <w:r>
        <w:t>durst</w:t>
      </w:r>
      <w:proofErr w:type="spellEnd"/>
      <w:r>
        <w:t xml:space="preserve"> der </w:t>
      </w:r>
      <w:proofErr w:type="spellStart"/>
      <w:r>
        <w:t>seele</w:t>
      </w:r>
      <w:proofErr w:type="spellEnd"/>
      <w:r>
        <w:t xml:space="preserve"> </w:t>
      </w:r>
      <w:proofErr w:type="spellStart"/>
      <w:r>
        <w:t>leschen</w:t>
      </w:r>
      <w:proofErr w:type="spellEnd"/>
      <w:r>
        <w:t xml:space="preserve"> / die </w:t>
      </w:r>
      <w:proofErr w:type="spellStart"/>
      <w:r>
        <w:t>weyl</w:t>
      </w:r>
      <w:proofErr w:type="spellEnd"/>
      <w:r>
        <w:t xml:space="preserve"> von </w:t>
      </w:r>
      <w:proofErr w:type="spellStart"/>
      <w:r>
        <w:t>yhm</w:t>
      </w:r>
      <w:proofErr w:type="spellEnd"/>
      <w:r>
        <w:t xml:space="preserve"> </w:t>
      </w:r>
      <w:proofErr w:type="spellStart"/>
      <w:r>
        <w:t>geschriben</w:t>
      </w:r>
      <w:proofErr w:type="spellEnd"/>
      <w:r>
        <w:t xml:space="preserve"> ist / das er die durstigen </w:t>
      </w:r>
      <w:proofErr w:type="spellStart"/>
      <w:r>
        <w:t>trenck</w:t>
      </w:r>
      <w:proofErr w:type="spellEnd"/>
      <w:r>
        <w:t xml:space="preserve"> / und saget zu / </w:t>
      </w:r>
      <w:proofErr w:type="spellStart"/>
      <w:r>
        <w:t>Got</w:t>
      </w:r>
      <w:proofErr w:type="spellEnd"/>
      <w:r>
        <w:t xml:space="preserve"> </w:t>
      </w:r>
      <w:proofErr w:type="spellStart"/>
      <w:r>
        <w:t>wurd</w:t>
      </w:r>
      <w:proofErr w:type="spellEnd"/>
      <w:r>
        <w:t xml:space="preserve"> </w:t>
      </w:r>
      <w:proofErr w:type="spellStart"/>
      <w:r>
        <w:t>komen</w:t>
      </w:r>
      <w:proofErr w:type="spellEnd"/>
      <w:r>
        <w:t xml:space="preserve"> / und </w:t>
      </w:r>
      <w:proofErr w:type="spellStart"/>
      <w:r>
        <w:t>mundtlich</w:t>
      </w:r>
      <w:proofErr w:type="spellEnd"/>
      <w:r>
        <w:t xml:space="preserve"> mit </w:t>
      </w:r>
      <w:proofErr w:type="spellStart"/>
      <w:r>
        <w:t>yhn</w:t>
      </w:r>
      <w:proofErr w:type="spellEnd"/>
      <w:r>
        <w:t xml:space="preserve"> reden / wie mit Abraham / Jacob / </w:t>
      </w:r>
      <w:proofErr w:type="spellStart"/>
      <w:r>
        <w:t>unnd</w:t>
      </w:r>
      <w:proofErr w:type="spellEnd"/>
      <w:r>
        <w:t xml:space="preserve"> andern / Ja er sagt </w:t>
      </w:r>
      <w:proofErr w:type="spellStart"/>
      <w:r>
        <w:t>offenlich</w:t>
      </w:r>
      <w:proofErr w:type="spellEnd"/>
      <w:r>
        <w:t xml:space="preserve"> / das erschrecklich </w:t>
      </w:r>
      <w:proofErr w:type="spellStart"/>
      <w:r>
        <w:t>zuhoren</w:t>
      </w:r>
      <w:proofErr w:type="spellEnd"/>
      <w:r>
        <w:t xml:space="preserve"> ist / er </w:t>
      </w:r>
      <w:proofErr w:type="spellStart"/>
      <w:r>
        <w:t>wolt</w:t>
      </w:r>
      <w:proofErr w:type="spellEnd"/>
      <w:r>
        <w:t xml:space="preserve"> / </w:t>
      </w:r>
      <w:proofErr w:type="spellStart"/>
      <w:r>
        <w:t>yn</w:t>
      </w:r>
      <w:proofErr w:type="spellEnd"/>
      <w:r>
        <w:t xml:space="preserve"> </w:t>
      </w:r>
      <w:proofErr w:type="spellStart"/>
      <w:r>
        <w:t>Got</w:t>
      </w:r>
      <w:proofErr w:type="spellEnd"/>
      <w:r>
        <w:t xml:space="preserve"> </w:t>
      </w:r>
      <w:proofErr w:type="spellStart"/>
      <w:r>
        <w:t>scheyssen</w:t>
      </w:r>
      <w:proofErr w:type="spellEnd"/>
      <w:r>
        <w:t xml:space="preserve"> / wen er </w:t>
      </w:r>
      <w:proofErr w:type="spellStart"/>
      <w:r>
        <w:t>nit</w:t>
      </w:r>
      <w:proofErr w:type="spellEnd"/>
      <w:r>
        <w:t xml:space="preserve"> mit </w:t>
      </w:r>
      <w:proofErr w:type="spellStart"/>
      <w:r>
        <w:t>yhm</w:t>
      </w:r>
      <w:proofErr w:type="spellEnd"/>
      <w:r>
        <w:t xml:space="preserve"> redet wie mit Abraham / und andern Patriarchen / Das hieß er den gewissen weg gen </w:t>
      </w:r>
      <w:proofErr w:type="spellStart"/>
      <w:r>
        <w:t>hymel</w:t>
      </w:r>
      <w:proofErr w:type="spellEnd"/>
      <w:r>
        <w:t xml:space="preserve"> / und zog uff die </w:t>
      </w:r>
      <w:proofErr w:type="spellStart"/>
      <w:r>
        <w:t>fabel</w:t>
      </w:r>
      <w:proofErr w:type="spellEnd"/>
      <w:r>
        <w:t xml:space="preserve"> </w:t>
      </w:r>
      <w:proofErr w:type="spellStart"/>
      <w:r>
        <w:t>vil</w:t>
      </w:r>
      <w:proofErr w:type="spellEnd"/>
      <w:r>
        <w:t xml:space="preserve"> </w:t>
      </w:r>
      <w:proofErr w:type="spellStart"/>
      <w:r>
        <w:t>schrifft</w:t>
      </w:r>
      <w:proofErr w:type="spellEnd"/>
      <w:r>
        <w:t xml:space="preserve"> </w:t>
      </w:r>
      <w:proofErr w:type="spellStart"/>
      <w:r>
        <w:t>gefelschet</w:t>
      </w:r>
      <w:proofErr w:type="spellEnd"/>
      <w:r>
        <w:t xml:space="preserve"> </w:t>
      </w:r>
      <w:proofErr w:type="spellStart"/>
      <w:r>
        <w:t>schrye</w:t>
      </w:r>
      <w:proofErr w:type="spellEnd"/>
      <w:r>
        <w:t xml:space="preserve"> </w:t>
      </w:r>
      <w:proofErr w:type="spellStart"/>
      <w:r>
        <w:t>unnd</w:t>
      </w:r>
      <w:proofErr w:type="spellEnd"/>
      <w:r>
        <w:t xml:space="preserve"> </w:t>
      </w:r>
      <w:proofErr w:type="spellStart"/>
      <w:r>
        <w:t>schaldt</w:t>
      </w:r>
      <w:proofErr w:type="spellEnd"/>
      <w:r>
        <w:t xml:space="preserve"> </w:t>
      </w:r>
      <w:proofErr w:type="spellStart"/>
      <w:r>
        <w:t>grewlich</w:t>
      </w:r>
      <w:proofErr w:type="spellEnd"/>
      <w:r>
        <w:t xml:space="preserve"> / wer dawider redet / hieß er </w:t>
      </w:r>
      <w:proofErr w:type="spellStart"/>
      <w:r>
        <w:t>Phariseer</w:t>
      </w:r>
      <w:proofErr w:type="spellEnd"/>
      <w:r>
        <w:t xml:space="preserve"> / die </w:t>
      </w:r>
      <w:proofErr w:type="spellStart"/>
      <w:r>
        <w:t>Got</w:t>
      </w:r>
      <w:proofErr w:type="spellEnd"/>
      <w:r>
        <w:t xml:space="preserve"> nicht </w:t>
      </w:r>
      <w:proofErr w:type="spellStart"/>
      <w:r>
        <w:t>rrecht</w:t>
      </w:r>
      <w:proofErr w:type="spellEnd"/>
      <w:r>
        <w:t xml:space="preserve"> und </w:t>
      </w:r>
      <w:proofErr w:type="spellStart"/>
      <w:r>
        <w:t>warlich</w:t>
      </w:r>
      <w:proofErr w:type="spellEnd"/>
      <w:r>
        <w:t xml:space="preserve"> </w:t>
      </w:r>
      <w:proofErr w:type="spellStart"/>
      <w:r>
        <w:t>kendten</w:t>
      </w:r>
      <w:proofErr w:type="spellEnd"/>
      <w:r>
        <w:t xml:space="preserve"> / sonder sehen </w:t>
      </w:r>
      <w:proofErr w:type="spellStart"/>
      <w:r>
        <w:t>ynn</w:t>
      </w:r>
      <w:proofErr w:type="spellEnd"/>
      <w:r>
        <w:t xml:space="preserve"> die </w:t>
      </w:r>
      <w:proofErr w:type="spellStart"/>
      <w:r>
        <w:t>schrifft</w:t>
      </w:r>
      <w:proofErr w:type="spellEnd"/>
      <w:r>
        <w:t xml:space="preserve"> wie blinden / </w:t>
      </w:r>
      <w:proofErr w:type="spellStart"/>
      <w:r>
        <w:t>unnd</w:t>
      </w:r>
      <w:proofErr w:type="spellEnd"/>
      <w:r>
        <w:t xml:space="preserve"> finden doch </w:t>
      </w:r>
      <w:proofErr w:type="spellStart"/>
      <w:r>
        <w:t>Got</w:t>
      </w:r>
      <w:proofErr w:type="spellEnd"/>
      <w:r>
        <w:t xml:space="preserve"> nicht da / Solches gefiel dem </w:t>
      </w:r>
      <w:proofErr w:type="spellStart"/>
      <w:r>
        <w:t>Pöfel</w:t>
      </w:r>
      <w:proofErr w:type="spellEnd"/>
      <w:r>
        <w:t xml:space="preserve"> </w:t>
      </w:r>
      <w:proofErr w:type="spellStart"/>
      <w:r>
        <w:t>wol</w:t>
      </w:r>
      <w:proofErr w:type="spellEnd"/>
      <w:r>
        <w:t xml:space="preserve"> 7 das sie sollten mit </w:t>
      </w:r>
      <w:proofErr w:type="spellStart"/>
      <w:r>
        <w:t>Got</w:t>
      </w:r>
      <w:proofErr w:type="spellEnd"/>
      <w:r>
        <w:t xml:space="preserve"> reden / </w:t>
      </w:r>
      <w:proofErr w:type="spellStart"/>
      <w:r>
        <w:t>zeichen</w:t>
      </w:r>
      <w:proofErr w:type="spellEnd"/>
      <w:r>
        <w:t xml:space="preserve"> sehen / denn menschliche </w:t>
      </w:r>
      <w:proofErr w:type="spellStart"/>
      <w:r>
        <w:t>natur</w:t>
      </w:r>
      <w:proofErr w:type="spellEnd"/>
      <w:r>
        <w:t xml:space="preserve"> ist </w:t>
      </w:r>
      <w:proofErr w:type="spellStart"/>
      <w:r>
        <w:t>furwitzig</w:t>
      </w:r>
      <w:proofErr w:type="spellEnd"/>
      <w:r>
        <w:t xml:space="preserve"> / und hat lust grosse und heimliche ding </w:t>
      </w:r>
      <w:proofErr w:type="spellStart"/>
      <w:r>
        <w:t>zuerfaren</w:t>
      </w:r>
      <w:proofErr w:type="spellEnd"/>
      <w:r>
        <w:t xml:space="preserve"> / Auch </w:t>
      </w:r>
      <w:proofErr w:type="spellStart"/>
      <w:r>
        <w:t>thet</w:t>
      </w:r>
      <w:proofErr w:type="spellEnd"/>
      <w:r>
        <w:t xml:space="preserve"> der </w:t>
      </w:r>
      <w:proofErr w:type="spellStart"/>
      <w:r>
        <w:t>thum</w:t>
      </w:r>
      <w:proofErr w:type="spellEnd"/>
      <w:r>
        <w:t xml:space="preserve"> dem groben </w:t>
      </w:r>
      <w:proofErr w:type="spellStart"/>
      <w:r>
        <w:t>volck</w:t>
      </w:r>
      <w:proofErr w:type="spellEnd"/>
      <w:r>
        <w:t xml:space="preserve"> </w:t>
      </w:r>
      <w:proofErr w:type="spellStart"/>
      <w:r>
        <w:t>woll</w:t>
      </w:r>
      <w:proofErr w:type="spellEnd"/>
      <w:r>
        <w:t xml:space="preserve"> / das sie </w:t>
      </w:r>
      <w:proofErr w:type="spellStart"/>
      <w:r>
        <w:t>weneten</w:t>
      </w:r>
      <w:proofErr w:type="spellEnd"/>
      <w:r>
        <w:t xml:space="preserve"> sie wurden heilig / und </w:t>
      </w:r>
      <w:proofErr w:type="spellStart"/>
      <w:r>
        <w:t>gelerter</w:t>
      </w:r>
      <w:proofErr w:type="spellEnd"/>
      <w:r>
        <w:t xml:space="preserve"> </w:t>
      </w:r>
      <w:proofErr w:type="spellStart"/>
      <w:r>
        <w:t>dan</w:t>
      </w:r>
      <w:proofErr w:type="spellEnd"/>
      <w:r>
        <w:t xml:space="preserve"> all die </w:t>
      </w:r>
      <w:proofErr w:type="spellStart"/>
      <w:r>
        <w:t>studirten</w:t>
      </w:r>
      <w:proofErr w:type="spellEnd"/>
      <w:r>
        <w:t xml:space="preserve"> / Es ist </w:t>
      </w:r>
      <w:proofErr w:type="spellStart"/>
      <w:r>
        <w:t>abe</w:t>
      </w:r>
      <w:proofErr w:type="spellEnd"/>
      <w:r>
        <w:t xml:space="preserve"> </w:t>
      </w:r>
      <w:proofErr w:type="spellStart"/>
      <w:r>
        <w:t>rnutzlich</w:t>
      </w:r>
      <w:proofErr w:type="spellEnd"/>
      <w:r>
        <w:t xml:space="preserve"> zusagen / mit was </w:t>
      </w:r>
      <w:proofErr w:type="spellStart"/>
      <w:r>
        <w:t>zeychen</w:t>
      </w:r>
      <w:proofErr w:type="spellEnd"/>
      <w:r>
        <w:t xml:space="preserve"> Thomas </w:t>
      </w:r>
      <w:proofErr w:type="spellStart"/>
      <w:r>
        <w:t>umb</w:t>
      </w:r>
      <w:proofErr w:type="spellEnd"/>
      <w:r>
        <w:t xml:space="preserve"> sey gangen / er sagt das </w:t>
      </w:r>
      <w:proofErr w:type="spellStart"/>
      <w:r>
        <w:t>Got</w:t>
      </w:r>
      <w:proofErr w:type="spellEnd"/>
      <w:r>
        <w:t xml:space="preserve"> durch </w:t>
      </w:r>
      <w:proofErr w:type="spellStart"/>
      <w:r>
        <w:t>trewm</w:t>
      </w:r>
      <w:proofErr w:type="spellEnd"/>
      <w:r>
        <w:t xml:space="preserve"> seinen willen offenbart / </w:t>
      </w:r>
      <w:proofErr w:type="spellStart"/>
      <w:r>
        <w:t>unnd</w:t>
      </w:r>
      <w:proofErr w:type="spellEnd"/>
      <w:r>
        <w:t xml:space="preserve"> setzet den </w:t>
      </w:r>
      <w:proofErr w:type="spellStart"/>
      <w:r>
        <w:t>gantzen</w:t>
      </w:r>
      <w:proofErr w:type="spellEnd"/>
      <w:r>
        <w:t xml:space="preserve"> </w:t>
      </w:r>
      <w:proofErr w:type="spellStart"/>
      <w:r>
        <w:t>baw</w:t>
      </w:r>
      <w:proofErr w:type="spellEnd"/>
      <w:r>
        <w:t xml:space="preserve"> </w:t>
      </w:r>
      <w:proofErr w:type="spellStart"/>
      <w:r>
        <w:t>auff</w:t>
      </w:r>
      <w:proofErr w:type="spellEnd"/>
      <w:r>
        <w:t xml:space="preserve"> </w:t>
      </w:r>
      <w:proofErr w:type="spellStart"/>
      <w:r>
        <w:t>treume</w:t>
      </w:r>
      <w:proofErr w:type="spellEnd"/>
      <w:r>
        <w:t xml:space="preserve"> / wem nun etwas von </w:t>
      </w:r>
      <w:proofErr w:type="spellStart"/>
      <w:r>
        <w:t>Got</w:t>
      </w:r>
      <w:proofErr w:type="spellEnd"/>
      <w:r>
        <w:t xml:space="preserve"> </w:t>
      </w:r>
      <w:proofErr w:type="spellStart"/>
      <w:r>
        <w:t>getreumet</w:t>
      </w:r>
      <w:proofErr w:type="spellEnd"/>
      <w:r>
        <w:t xml:space="preserve"> </w:t>
      </w:r>
      <w:proofErr w:type="spellStart"/>
      <w:r>
        <w:t>het</w:t>
      </w:r>
      <w:proofErr w:type="spellEnd"/>
      <w:r>
        <w:t xml:space="preserve"> / der hielt sich </w:t>
      </w:r>
      <w:proofErr w:type="spellStart"/>
      <w:r>
        <w:t>fur</w:t>
      </w:r>
      <w:proofErr w:type="spellEnd"/>
      <w:r>
        <w:t xml:space="preserve"> </w:t>
      </w:r>
      <w:proofErr w:type="spellStart"/>
      <w:r>
        <w:t>from</w:t>
      </w:r>
      <w:proofErr w:type="spellEnd"/>
      <w:r>
        <w:t xml:space="preserve"> / oder welcher ein </w:t>
      </w:r>
      <w:proofErr w:type="spellStart"/>
      <w:r>
        <w:t>trawm</w:t>
      </w:r>
      <w:proofErr w:type="spellEnd"/>
      <w:r>
        <w:t xml:space="preserve"> </w:t>
      </w:r>
      <w:proofErr w:type="spellStart"/>
      <w:r>
        <w:t>het</w:t>
      </w:r>
      <w:proofErr w:type="spellEnd"/>
      <w:r>
        <w:t xml:space="preserve"> den man </w:t>
      </w:r>
      <w:proofErr w:type="spellStart"/>
      <w:r>
        <w:t>deutten</w:t>
      </w:r>
      <w:proofErr w:type="spellEnd"/>
      <w:r>
        <w:t xml:space="preserve"> kund uff ein geschicht / solche hielt er </w:t>
      </w:r>
      <w:proofErr w:type="spellStart"/>
      <w:r>
        <w:t>fur</w:t>
      </w:r>
      <w:proofErr w:type="spellEnd"/>
      <w:r>
        <w:t xml:space="preserve"> Christen und Propheten / lobet sie an offenen predigen / uff das er sie an sich </w:t>
      </w:r>
      <w:proofErr w:type="spellStart"/>
      <w:r>
        <w:t>zoge</w:t>
      </w:r>
      <w:proofErr w:type="spellEnd"/>
      <w:r>
        <w:t xml:space="preserve"> / </w:t>
      </w:r>
      <w:proofErr w:type="spellStart"/>
      <w:r>
        <w:t>unnd</w:t>
      </w:r>
      <w:proofErr w:type="spellEnd"/>
      <w:r>
        <w:t xml:space="preserve"> auch mit solchem lob </w:t>
      </w:r>
      <w:proofErr w:type="spellStart"/>
      <w:r>
        <w:t>entzundt</w:t>
      </w:r>
      <w:proofErr w:type="spellEnd"/>
      <w:r>
        <w:t xml:space="preserve"> </w:t>
      </w:r>
      <w:proofErr w:type="spellStart"/>
      <w:r>
        <w:t>yhn</w:t>
      </w:r>
      <w:proofErr w:type="spellEnd"/>
      <w:r>
        <w:t xml:space="preserve"> </w:t>
      </w:r>
      <w:proofErr w:type="spellStart"/>
      <w:r>
        <w:t>herter</w:t>
      </w:r>
      <w:proofErr w:type="spellEnd"/>
      <w:r>
        <w:t xml:space="preserve"> </w:t>
      </w:r>
      <w:proofErr w:type="spellStart"/>
      <w:r>
        <w:t>zuverteydigen</w:t>
      </w:r>
      <w:proofErr w:type="spellEnd"/>
      <w:r>
        <w:t xml:space="preserve">. </w:t>
      </w:r>
    </w:p>
    <w:p w14:paraId="6ED6DB10" w14:textId="77777777" w:rsidR="0044777E" w:rsidRDefault="0044777E" w:rsidP="0044777E">
      <w:pPr>
        <w:pStyle w:val="StandardWeb"/>
      </w:pPr>
      <w:r>
        <w:t xml:space="preserve">Damit mach er </w:t>
      </w:r>
      <w:proofErr w:type="spellStart"/>
      <w:r>
        <w:t>yhm</w:t>
      </w:r>
      <w:proofErr w:type="spellEnd"/>
      <w:r>
        <w:t xml:space="preserve"> ein </w:t>
      </w:r>
      <w:proofErr w:type="spellStart"/>
      <w:r>
        <w:t>zufal</w:t>
      </w:r>
      <w:proofErr w:type="spellEnd"/>
      <w:r>
        <w:t xml:space="preserve"> bey dem dollen </w:t>
      </w:r>
      <w:proofErr w:type="spellStart"/>
      <w:r>
        <w:t>Pöfel</w:t>
      </w:r>
      <w:proofErr w:type="spellEnd"/>
      <w:r>
        <w:t xml:space="preserve"> / </w:t>
      </w:r>
      <w:proofErr w:type="spellStart"/>
      <w:r>
        <w:t>unnd</w:t>
      </w:r>
      <w:proofErr w:type="spellEnd"/>
      <w:r>
        <w:t xml:space="preserve"> dem zu lieb </w:t>
      </w:r>
      <w:proofErr w:type="spellStart"/>
      <w:r>
        <w:t>endert</w:t>
      </w:r>
      <w:proofErr w:type="spellEnd"/>
      <w:r>
        <w:t xml:space="preserve"> er auch der </w:t>
      </w:r>
      <w:proofErr w:type="spellStart"/>
      <w:r>
        <w:t>kirchen</w:t>
      </w:r>
      <w:proofErr w:type="spellEnd"/>
      <w:r>
        <w:t xml:space="preserve"> Ceremonien / das </w:t>
      </w:r>
      <w:proofErr w:type="spellStart"/>
      <w:r>
        <w:t>gesang</w:t>
      </w:r>
      <w:proofErr w:type="spellEnd"/>
      <w:r>
        <w:t xml:space="preserve"> / </w:t>
      </w:r>
      <w:proofErr w:type="spellStart"/>
      <w:r>
        <w:t>kleidung</w:t>
      </w:r>
      <w:proofErr w:type="spellEnd"/>
      <w:r>
        <w:t xml:space="preserve"> / und der gleichen / denn solche </w:t>
      </w:r>
      <w:proofErr w:type="spellStart"/>
      <w:r>
        <w:t>newe</w:t>
      </w:r>
      <w:proofErr w:type="spellEnd"/>
      <w:r>
        <w:t xml:space="preserve"> dem </w:t>
      </w:r>
      <w:proofErr w:type="spellStart"/>
      <w:r>
        <w:t>leychtfertigen</w:t>
      </w:r>
      <w:proofErr w:type="spellEnd"/>
      <w:r>
        <w:t xml:space="preserve"> Pofel </w:t>
      </w:r>
      <w:proofErr w:type="spellStart"/>
      <w:r>
        <w:t>wol</w:t>
      </w:r>
      <w:proofErr w:type="spellEnd"/>
      <w:r>
        <w:t xml:space="preserve"> geliebt. </w:t>
      </w:r>
    </w:p>
    <w:p w14:paraId="439EE355" w14:textId="77777777" w:rsidR="0044777E" w:rsidRDefault="0044777E" w:rsidP="0044777E">
      <w:pPr>
        <w:pStyle w:val="StandardWeb"/>
      </w:pPr>
      <w:r>
        <w:t xml:space="preserve">Da er nun </w:t>
      </w:r>
      <w:proofErr w:type="spellStart"/>
      <w:r>
        <w:t>meynt</w:t>
      </w:r>
      <w:proofErr w:type="spellEnd"/>
      <w:r>
        <w:t xml:space="preserve"> </w:t>
      </w:r>
      <w:proofErr w:type="spellStart"/>
      <w:r>
        <w:t>erhet</w:t>
      </w:r>
      <w:proofErr w:type="spellEnd"/>
      <w:r>
        <w:t xml:space="preserve"> </w:t>
      </w:r>
      <w:proofErr w:type="spellStart"/>
      <w:r>
        <w:t>ansehens</w:t>
      </w:r>
      <w:proofErr w:type="spellEnd"/>
      <w:r>
        <w:t xml:space="preserve"> genug / und das </w:t>
      </w:r>
      <w:proofErr w:type="spellStart"/>
      <w:r>
        <w:t>yhm</w:t>
      </w:r>
      <w:proofErr w:type="spellEnd"/>
      <w:r>
        <w:t xml:space="preserve"> der </w:t>
      </w:r>
      <w:proofErr w:type="spellStart"/>
      <w:r>
        <w:t>gemeyn</w:t>
      </w:r>
      <w:proofErr w:type="spellEnd"/>
      <w:r>
        <w:t xml:space="preserve"> man </w:t>
      </w:r>
      <w:proofErr w:type="spellStart"/>
      <w:r>
        <w:t>wurd</w:t>
      </w:r>
      <w:proofErr w:type="spellEnd"/>
      <w:r>
        <w:t xml:space="preserve"> </w:t>
      </w:r>
      <w:proofErr w:type="spellStart"/>
      <w:r>
        <w:t>volgen</w:t>
      </w:r>
      <w:proofErr w:type="spellEnd"/>
      <w:r>
        <w:t xml:space="preserve"> / brach er </w:t>
      </w:r>
      <w:proofErr w:type="spellStart"/>
      <w:r>
        <w:t>weyter</w:t>
      </w:r>
      <w:proofErr w:type="spellEnd"/>
      <w:r>
        <w:t xml:space="preserve"> heraus / </w:t>
      </w:r>
      <w:proofErr w:type="spellStart"/>
      <w:r>
        <w:t>unnd</w:t>
      </w:r>
      <w:proofErr w:type="spellEnd"/>
      <w:r>
        <w:t xml:space="preserve"> </w:t>
      </w:r>
      <w:proofErr w:type="spellStart"/>
      <w:r>
        <w:t>nam</w:t>
      </w:r>
      <w:proofErr w:type="spellEnd"/>
      <w:r>
        <w:t xml:space="preserve"> </w:t>
      </w:r>
      <w:proofErr w:type="spellStart"/>
      <w:r>
        <w:t>fur</w:t>
      </w:r>
      <w:proofErr w:type="spellEnd"/>
      <w:r>
        <w:t xml:space="preserve"> ein </w:t>
      </w:r>
      <w:proofErr w:type="spellStart"/>
      <w:r>
        <w:t>lermen</w:t>
      </w:r>
      <w:proofErr w:type="spellEnd"/>
      <w:r>
        <w:t xml:space="preserve"> anzurichten / </w:t>
      </w:r>
      <w:proofErr w:type="spellStart"/>
      <w:r>
        <w:t>under</w:t>
      </w:r>
      <w:proofErr w:type="spellEnd"/>
      <w:r>
        <w:t xml:space="preserve"> dem schein des Evangelii / dadurch er die </w:t>
      </w:r>
      <w:proofErr w:type="spellStart"/>
      <w:r>
        <w:t>herrschafft</w:t>
      </w:r>
      <w:proofErr w:type="spellEnd"/>
      <w:r>
        <w:t xml:space="preserve"> </w:t>
      </w:r>
      <w:proofErr w:type="spellStart"/>
      <w:r>
        <w:t>verstiesse</w:t>
      </w:r>
      <w:proofErr w:type="spellEnd"/>
      <w:r>
        <w:t xml:space="preserve"> / und er </w:t>
      </w:r>
      <w:proofErr w:type="spellStart"/>
      <w:r>
        <w:t>yns</w:t>
      </w:r>
      <w:proofErr w:type="spellEnd"/>
      <w:r>
        <w:t xml:space="preserve"> </w:t>
      </w:r>
      <w:proofErr w:type="spellStart"/>
      <w:r>
        <w:t>nest</w:t>
      </w:r>
      <w:proofErr w:type="spellEnd"/>
      <w:r>
        <w:t xml:space="preserve"> </w:t>
      </w:r>
      <w:proofErr w:type="spellStart"/>
      <w:r>
        <w:t>sesse</w:t>
      </w:r>
      <w:proofErr w:type="spellEnd"/>
      <w:r>
        <w:t xml:space="preserve"> / </w:t>
      </w:r>
      <w:proofErr w:type="spellStart"/>
      <w:r>
        <w:t>mechtig</w:t>
      </w:r>
      <w:proofErr w:type="spellEnd"/>
      <w:r>
        <w:t xml:space="preserve"> und reich </w:t>
      </w:r>
      <w:proofErr w:type="spellStart"/>
      <w:r>
        <w:t>wurd</w:t>
      </w:r>
      <w:proofErr w:type="spellEnd"/>
      <w:r>
        <w:t xml:space="preserve"> / </w:t>
      </w:r>
      <w:proofErr w:type="spellStart"/>
      <w:r>
        <w:t>hun</w:t>
      </w:r>
      <w:proofErr w:type="spellEnd"/>
      <w:r>
        <w:t xml:space="preserve"> an zu </w:t>
      </w:r>
      <w:proofErr w:type="spellStart"/>
      <w:r>
        <w:t>Alstet</w:t>
      </w:r>
      <w:proofErr w:type="spellEnd"/>
      <w:r>
        <w:t xml:space="preserve"> und macht ein </w:t>
      </w:r>
      <w:proofErr w:type="spellStart"/>
      <w:r>
        <w:t>register</w:t>
      </w:r>
      <w:proofErr w:type="spellEnd"/>
      <w:r>
        <w:t xml:space="preserve"> / </w:t>
      </w:r>
      <w:proofErr w:type="spellStart"/>
      <w:r>
        <w:t>schreyd</w:t>
      </w:r>
      <w:proofErr w:type="spellEnd"/>
      <w:r>
        <w:t xml:space="preserve"> darein alle so sich zu </w:t>
      </w:r>
      <w:proofErr w:type="spellStart"/>
      <w:r>
        <w:t>yhm</w:t>
      </w:r>
      <w:proofErr w:type="spellEnd"/>
      <w:r>
        <w:t xml:space="preserve"> verbunden und verpflichten / die </w:t>
      </w:r>
      <w:proofErr w:type="spellStart"/>
      <w:r>
        <w:t>unchristenlichen</w:t>
      </w:r>
      <w:proofErr w:type="spellEnd"/>
      <w:r>
        <w:t xml:space="preserve"> </w:t>
      </w:r>
      <w:proofErr w:type="spellStart"/>
      <w:r>
        <w:t>fursten</w:t>
      </w:r>
      <w:proofErr w:type="spellEnd"/>
      <w:r>
        <w:t xml:space="preserve"> </w:t>
      </w:r>
      <w:proofErr w:type="spellStart"/>
      <w:r>
        <w:t>zustraffen</w:t>
      </w:r>
      <w:proofErr w:type="spellEnd"/>
      <w:r>
        <w:t xml:space="preserve"> / und christlich </w:t>
      </w:r>
      <w:proofErr w:type="spellStart"/>
      <w:r>
        <w:t>regiment</w:t>
      </w:r>
      <w:proofErr w:type="spellEnd"/>
      <w:r>
        <w:t xml:space="preserve"> </w:t>
      </w:r>
      <w:proofErr w:type="spellStart"/>
      <w:r>
        <w:t>eynzusetzen</w:t>
      </w:r>
      <w:proofErr w:type="spellEnd"/>
      <w:r>
        <w:t xml:space="preserve"> / dann er gab </w:t>
      </w:r>
      <w:proofErr w:type="spellStart"/>
      <w:r>
        <w:t>fur</w:t>
      </w:r>
      <w:proofErr w:type="spellEnd"/>
      <w:r>
        <w:t xml:space="preserve"> </w:t>
      </w:r>
      <w:proofErr w:type="spellStart"/>
      <w:r>
        <w:t>Got</w:t>
      </w:r>
      <w:proofErr w:type="spellEnd"/>
      <w:r>
        <w:t xml:space="preserve"> </w:t>
      </w:r>
      <w:proofErr w:type="spellStart"/>
      <w:r>
        <w:t>het</w:t>
      </w:r>
      <w:proofErr w:type="spellEnd"/>
      <w:r>
        <w:t xml:space="preserve"> </w:t>
      </w:r>
      <w:proofErr w:type="spellStart"/>
      <w:r>
        <w:t>yhm</w:t>
      </w:r>
      <w:proofErr w:type="spellEnd"/>
      <w:r>
        <w:t xml:space="preserve"> </w:t>
      </w:r>
      <w:proofErr w:type="spellStart"/>
      <w:r>
        <w:t>bevolhen</w:t>
      </w:r>
      <w:proofErr w:type="spellEnd"/>
      <w:r>
        <w:t xml:space="preserve"> weltlich </w:t>
      </w:r>
      <w:proofErr w:type="spellStart"/>
      <w:r>
        <w:t>regimet</w:t>
      </w:r>
      <w:proofErr w:type="spellEnd"/>
      <w:r>
        <w:t xml:space="preserve"> </w:t>
      </w:r>
      <w:proofErr w:type="spellStart"/>
      <w:r>
        <w:t>zuendern</w:t>
      </w:r>
      <w:proofErr w:type="spellEnd"/>
      <w:r>
        <w:t xml:space="preserve">. </w:t>
      </w:r>
    </w:p>
    <w:p w14:paraId="41840AB9" w14:textId="77777777" w:rsidR="0044777E" w:rsidRDefault="0044777E" w:rsidP="0044777E">
      <w:pPr>
        <w:pStyle w:val="StandardWeb"/>
      </w:pPr>
      <w:proofErr w:type="spellStart"/>
      <w:r>
        <w:t>Bißher</w:t>
      </w:r>
      <w:proofErr w:type="spellEnd"/>
      <w:r>
        <w:t xml:space="preserve"> </w:t>
      </w:r>
      <w:proofErr w:type="spellStart"/>
      <w:r>
        <w:t>het</w:t>
      </w:r>
      <w:proofErr w:type="spellEnd"/>
      <w:r>
        <w:t xml:space="preserve"> er noch nicht </w:t>
      </w:r>
      <w:proofErr w:type="spellStart"/>
      <w:r>
        <w:t>offenlich</w:t>
      </w:r>
      <w:proofErr w:type="spellEnd"/>
      <w:r>
        <w:t xml:space="preserve"> wider </w:t>
      </w:r>
      <w:proofErr w:type="spellStart"/>
      <w:r>
        <w:t>oberkeit</w:t>
      </w:r>
      <w:proofErr w:type="spellEnd"/>
      <w:r>
        <w:t xml:space="preserve"> geredt / sonder allein den </w:t>
      </w:r>
      <w:proofErr w:type="spellStart"/>
      <w:r>
        <w:t>traum</w:t>
      </w:r>
      <w:proofErr w:type="spellEnd"/>
      <w:r>
        <w:t xml:space="preserve"> den wir </w:t>
      </w:r>
      <w:proofErr w:type="spellStart"/>
      <w:r>
        <w:t>erzelt</w:t>
      </w:r>
      <w:proofErr w:type="spellEnd"/>
      <w:r>
        <w:t xml:space="preserve"> haben 7 wie die </w:t>
      </w:r>
      <w:proofErr w:type="spellStart"/>
      <w:r>
        <w:t>leut</w:t>
      </w:r>
      <w:proofErr w:type="spellEnd"/>
      <w:r>
        <w:t xml:space="preserve"> </w:t>
      </w:r>
      <w:proofErr w:type="spellStart"/>
      <w:r>
        <w:t>solten</w:t>
      </w:r>
      <w:proofErr w:type="spellEnd"/>
      <w:r>
        <w:t xml:space="preserve"> </w:t>
      </w:r>
      <w:proofErr w:type="spellStart"/>
      <w:r>
        <w:t>from</w:t>
      </w:r>
      <w:proofErr w:type="spellEnd"/>
      <w:r>
        <w:t xml:space="preserve"> werden / und </w:t>
      </w:r>
      <w:proofErr w:type="spellStart"/>
      <w:r>
        <w:t>got</w:t>
      </w:r>
      <w:proofErr w:type="spellEnd"/>
      <w:r>
        <w:t xml:space="preserve"> erkennen </w:t>
      </w:r>
      <w:proofErr w:type="spellStart"/>
      <w:r>
        <w:t>ynn</w:t>
      </w:r>
      <w:proofErr w:type="spellEnd"/>
      <w:r>
        <w:t xml:space="preserve"> das </w:t>
      </w:r>
      <w:proofErr w:type="spellStart"/>
      <w:r>
        <w:t>volck</w:t>
      </w:r>
      <w:proofErr w:type="spellEnd"/>
      <w:r>
        <w:t xml:space="preserve"> </w:t>
      </w:r>
      <w:proofErr w:type="spellStart"/>
      <w:r>
        <w:t>getriben</w:t>
      </w:r>
      <w:proofErr w:type="spellEnd"/>
      <w:r>
        <w:t xml:space="preserve"> / und wider Luther und Bapst zugleich geprediget. </w:t>
      </w:r>
    </w:p>
    <w:p w14:paraId="019C22B1" w14:textId="77777777" w:rsidR="0044777E" w:rsidRDefault="0044777E" w:rsidP="0044777E">
      <w:pPr>
        <w:pStyle w:val="StandardWeb"/>
      </w:pPr>
      <w:proofErr w:type="spellStart"/>
      <w:r>
        <w:t>Dieweyl</w:t>
      </w:r>
      <w:proofErr w:type="spellEnd"/>
      <w:r>
        <w:t xml:space="preserve"> er aber nicht </w:t>
      </w:r>
      <w:proofErr w:type="spellStart"/>
      <w:r>
        <w:t>auffrur</w:t>
      </w:r>
      <w:proofErr w:type="spellEnd"/>
      <w:r>
        <w:t xml:space="preserve"> </w:t>
      </w:r>
      <w:proofErr w:type="spellStart"/>
      <w:r>
        <w:t>leret</w:t>
      </w:r>
      <w:proofErr w:type="spellEnd"/>
      <w:r>
        <w:t xml:space="preserve"> / sahe </w:t>
      </w:r>
      <w:proofErr w:type="spellStart"/>
      <w:r>
        <w:t>yhm</w:t>
      </w:r>
      <w:proofErr w:type="spellEnd"/>
      <w:r>
        <w:t xml:space="preserve"> Hertzog Fridrich </w:t>
      </w:r>
      <w:proofErr w:type="spellStart"/>
      <w:r>
        <w:t>Churfurst</w:t>
      </w:r>
      <w:proofErr w:type="spellEnd"/>
      <w:r>
        <w:t xml:space="preserve"> zu </w:t>
      </w:r>
      <w:proofErr w:type="spellStart"/>
      <w:r>
        <w:t>Sachßen</w:t>
      </w:r>
      <w:proofErr w:type="spellEnd"/>
      <w:r>
        <w:t xml:space="preserve"> zu / verjaget </w:t>
      </w:r>
      <w:proofErr w:type="spellStart"/>
      <w:r>
        <w:t>yhn</w:t>
      </w:r>
      <w:proofErr w:type="spellEnd"/>
      <w:r>
        <w:t xml:space="preserve"> nicht / es </w:t>
      </w:r>
      <w:proofErr w:type="spellStart"/>
      <w:r>
        <w:t>schreyb</w:t>
      </w:r>
      <w:proofErr w:type="spellEnd"/>
      <w:r>
        <w:t xml:space="preserve"> auch an Hertzog </w:t>
      </w:r>
      <w:proofErr w:type="spellStart"/>
      <w:r>
        <w:t>Fridrichen</w:t>
      </w:r>
      <w:proofErr w:type="spellEnd"/>
      <w:r>
        <w:t xml:space="preserve"> der Luther / man </w:t>
      </w:r>
      <w:proofErr w:type="spellStart"/>
      <w:r>
        <w:t>solt</w:t>
      </w:r>
      <w:proofErr w:type="spellEnd"/>
      <w:r>
        <w:t xml:space="preserve"> </w:t>
      </w:r>
      <w:proofErr w:type="spellStart"/>
      <w:r>
        <w:t>yhn</w:t>
      </w:r>
      <w:proofErr w:type="spellEnd"/>
      <w:r>
        <w:t xml:space="preserve"> nicht verjagen. </w:t>
      </w:r>
    </w:p>
    <w:p w14:paraId="5DEB9EB7" w14:textId="77777777" w:rsidR="0044777E" w:rsidRDefault="0044777E" w:rsidP="0044777E">
      <w:pPr>
        <w:pStyle w:val="StandardWeb"/>
      </w:pPr>
      <w:r>
        <w:t xml:space="preserve">Aber da er nun </w:t>
      </w:r>
      <w:proofErr w:type="spellStart"/>
      <w:r>
        <w:t>anfieng</w:t>
      </w:r>
      <w:proofErr w:type="spellEnd"/>
      <w:r>
        <w:t xml:space="preserve"> / und meynet er </w:t>
      </w:r>
      <w:proofErr w:type="spellStart"/>
      <w:r>
        <w:t>het</w:t>
      </w:r>
      <w:proofErr w:type="spellEnd"/>
      <w:r>
        <w:t xml:space="preserve"> </w:t>
      </w:r>
      <w:proofErr w:type="spellStart"/>
      <w:r>
        <w:t>hilff</w:t>
      </w:r>
      <w:proofErr w:type="spellEnd"/>
      <w:r>
        <w:t xml:space="preserve"> gnug ein </w:t>
      </w:r>
      <w:proofErr w:type="spellStart"/>
      <w:r>
        <w:t>lermen</w:t>
      </w:r>
      <w:proofErr w:type="spellEnd"/>
      <w:r>
        <w:t xml:space="preserve"> anzurichten / hub er an und </w:t>
      </w:r>
      <w:proofErr w:type="spellStart"/>
      <w:r>
        <w:t>leret</w:t>
      </w:r>
      <w:proofErr w:type="spellEnd"/>
      <w:r>
        <w:t xml:space="preserve"> </w:t>
      </w:r>
      <w:proofErr w:type="spellStart"/>
      <w:r>
        <w:t>auffrur</w:t>
      </w:r>
      <w:proofErr w:type="spellEnd"/>
      <w:r>
        <w:t xml:space="preserve"> / da </w:t>
      </w:r>
      <w:proofErr w:type="spellStart"/>
      <w:r>
        <w:t>sman</w:t>
      </w:r>
      <w:proofErr w:type="spellEnd"/>
      <w:r>
        <w:t xml:space="preserve"> weltlicher </w:t>
      </w:r>
      <w:proofErr w:type="spellStart"/>
      <w:r>
        <w:t>oberkeit</w:t>
      </w:r>
      <w:proofErr w:type="spellEnd"/>
      <w:r>
        <w:t xml:space="preserve"> nicht </w:t>
      </w:r>
      <w:proofErr w:type="spellStart"/>
      <w:r>
        <w:t>solt</w:t>
      </w:r>
      <w:proofErr w:type="spellEnd"/>
      <w:r>
        <w:t xml:space="preserve"> gehorsam sein / und </w:t>
      </w:r>
      <w:proofErr w:type="spellStart"/>
      <w:r>
        <w:t>solt</w:t>
      </w:r>
      <w:proofErr w:type="spellEnd"/>
      <w:r>
        <w:t xml:space="preserve"> sie </w:t>
      </w:r>
      <w:proofErr w:type="spellStart"/>
      <w:r>
        <w:t>auß</w:t>
      </w:r>
      <w:proofErr w:type="spellEnd"/>
      <w:r>
        <w:t xml:space="preserve"> dem </w:t>
      </w:r>
      <w:proofErr w:type="spellStart"/>
      <w:r>
        <w:t>regiment</w:t>
      </w:r>
      <w:proofErr w:type="spellEnd"/>
      <w:r>
        <w:t xml:space="preserve"> stossen / zu solchem (sagt er() </w:t>
      </w:r>
      <w:proofErr w:type="spellStart"/>
      <w:r>
        <w:t>het</w:t>
      </w:r>
      <w:proofErr w:type="spellEnd"/>
      <w:r>
        <w:t xml:space="preserve"> </w:t>
      </w:r>
      <w:proofErr w:type="spellStart"/>
      <w:r>
        <w:t>yhn</w:t>
      </w:r>
      <w:proofErr w:type="spellEnd"/>
      <w:r>
        <w:t xml:space="preserve"> </w:t>
      </w:r>
      <w:proofErr w:type="spellStart"/>
      <w:r>
        <w:t>Got</w:t>
      </w:r>
      <w:proofErr w:type="spellEnd"/>
      <w:r>
        <w:t xml:space="preserve"> </w:t>
      </w:r>
      <w:proofErr w:type="spellStart"/>
      <w:r>
        <w:t>gewelt</w:t>
      </w:r>
      <w:proofErr w:type="spellEnd"/>
      <w:r>
        <w:t xml:space="preserve"> durch den </w:t>
      </w:r>
      <w:proofErr w:type="spellStart"/>
      <w:r>
        <w:t>gantzer</w:t>
      </w:r>
      <w:proofErr w:type="spellEnd"/>
      <w:r>
        <w:t xml:space="preserve"> </w:t>
      </w:r>
      <w:proofErr w:type="spellStart"/>
      <w:r>
        <w:t>welt</w:t>
      </w:r>
      <w:proofErr w:type="spellEnd"/>
      <w:r>
        <w:t xml:space="preserve"> </w:t>
      </w:r>
      <w:proofErr w:type="spellStart"/>
      <w:r>
        <w:t>geholffen</w:t>
      </w:r>
      <w:proofErr w:type="spellEnd"/>
      <w:r>
        <w:t xml:space="preserve"> </w:t>
      </w:r>
      <w:proofErr w:type="spellStart"/>
      <w:r>
        <w:t>wurd</w:t>
      </w:r>
      <w:proofErr w:type="spellEnd"/>
      <w:r>
        <w:t xml:space="preserve"> / Also hat Thomas </w:t>
      </w:r>
      <w:proofErr w:type="spellStart"/>
      <w:r>
        <w:t>ynn</w:t>
      </w:r>
      <w:proofErr w:type="spellEnd"/>
      <w:r>
        <w:t xml:space="preserve"> summa </w:t>
      </w:r>
      <w:proofErr w:type="spellStart"/>
      <w:r>
        <w:t>zwen</w:t>
      </w:r>
      <w:proofErr w:type="spellEnd"/>
      <w:r>
        <w:t xml:space="preserve"> </w:t>
      </w:r>
      <w:proofErr w:type="spellStart"/>
      <w:r>
        <w:t>yrthumb</w:t>
      </w:r>
      <w:proofErr w:type="spellEnd"/>
      <w:r>
        <w:t xml:space="preserve"> </w:t>
      </w:r>
      <w:proofErr w:type="spellStart"/>
      <w:r>
        <w:t>gelert</w:t>
      </w:r>
      <w:proofErr w:type="spellEnd"/>
      <w:r>
        <w:t xml:space="preserve"> / Den ein von geistlichen </w:t>
      </w:r>
      <w:proofErr w:type="spellStart"/>
      <w:r>
        <w:t>sachen</w:t>
      </w:r>
      <w:proofErr w:type="spellEnd"/>
      <w:r>
        <w:t xml:space="preserve"> / das man </w:t>
      </w:r>
      <w:proofErr w:type="spellStart"/>
      <w:r>
        <w:t>zeichen</w:t>
      </w:r>
      <w:proofErr w:type="spellEnd"/>
      <w:r>
        <w:t xml:space="preserve"> fordern </w:t>
      </w:r>
      <w:proofErr w:type="spellStart"/>
      <w:r>
        <w:t>solte</w:t>
      </w:r>
      <w:proofErr w:type="spellEnd"/>
      <w:r>
        <w:t xml:space="preserve"> von </w:t>
      </w:r>
      <w:proofErr w:type="spellStart"/>
      <w:r>
        <w:t>Got</w:t>
      </w:r>
      <w:proofErr w:type="spellEnd"/>
      <w:r>
        <w:t xml:space="preserve"> / sich nicht </w:t>
      </w:r>
      <w:proofErr w:type="spellStart"/>
      <w:r>
        <w:t>trosten</w:t>
      </w:r>
      <w:proofErr w:type="spellEnd"/>
      <w:r>
        <w:t xml:space="preserve"> der </w:t>
      </w:r>
      <w:proofErr w:type="spellStart"/>
      <w:r>
        <w:t>schrifft</w:t>
      </w:r>
      <w:proofErr w:type="spellEnd"/>
      <w:r>
        <w:t xml:space="preserve"> / auch das </w:t>
      </w:r>
      <w:proofErr w:type="spellStart"/>
      <w:r>
        <w:t>trewm</w:t>
      </w:r>
      <w:proofErr w:type="spellEnd"/>
      <w:r>
        <w:t xml:space="preserve"> ein </w:t>
      </w:r>
      <w:proofErr w:type="spellStart"/>
      <w:r>
        <w:t>gewis</w:t>
      </w:r>
      <w:proofErr w:type="spellEnd"/>
      <w:r>
        <w:t xml:space="preserve"> </w:t>
      </w:r>
      <w:proofErr w:type="spellStart"/>
      <w:r>
        <w:t>zeichen</w:t>
      </w:r>
      <w:proofErr w:type="spellEnd"/>
      <w:r>
        <w:t xml:space="preserve"> wer / das man den heiligen Geist empfangen hat / Der ander </w:t>
      </w:r>
      <w:proofErr w:type="spellStart"/>
      <w:r>
        <w:t>yrthumb</w:t>
      </w:r>
      <w:proofErr w:type="spellEnd"/>
      <w:r>
        <w:t xml:space="preserve"> ist gewesen / von weltlichem </w:t>
      </w:r>
      <w:proofErr w:type="spellStart"/>
      <w:r>
        <w:t>regiment</w:t>
      </w:r>
      <w:proofErr w:type="spellEnd"/>
      <w:r>
        <w:t xml:space="preserve"> / das man dem selben nicht gehorsam sein </w:t>
      </w:r>
      <w:proofErr w:type="spellStart"/>
      <w:r>
        <w:t>solte</w:t>
      </w:r>
      <w:proofErr w:type="spellEnd"/>
      <w:r>
        <w:t xml:space="preserve"> / so doch die </w:t>
      </w:r>
      <w:proofErr w:type="spellStart"/>
      <w:r>
        <w:t>schrifft</w:t>
      </w:r>
      <w:proofErr w:type="spellEnd"/>
      <w:r>
        <w:t xml:space="preserve"> solchen gehorsam </w:t>
      </w:r>
      <w:proofErr w:type="spellStart"/>
      <w:r>
        <w:t>seer</w:t>
      </w:r>
      <w:proofErr w:type="spellEnd"/>
      <w:r>
        <w:t xml:space="preserve"> ernstlich gebeut. </w:t>
      </w:r>
    </w:p>
    <w:p w14:paraId="3334B816" w14:textId="77777777" w:rsidR="0044777E" w:rsidRDefault="0044777E" w:rsidP="0044777E">
      <w:pPr>
        <w:pStyle w:val="StandardWeb"/>
      </w:pPr>
      <w:proofErr w:type="spellStart"/>
      <w:r>
        <w:t>Darauff</w:t>
      </w:r>
      <w:proofErr w:type="spellEnd"/>
      <w:r>
        <w:t xml:space="preserve"> hat </w:t>
      </w:r>
      <w:proofErr w:type="spellStart"/>
      <w:r>
        <w:t>yhn</w:t>
      </w:r>
      <w:proofErr w:type="spellEnd"/>
      <w:r>
        <w:t xml:space="preserve"> Hertzog Fridrich aus dem </w:t>
      </w:r>
      <w:proofErr w:type="spellStart"/>
      <w:r>
        <w:t>landt</w:t>
      </w:r>
      <w:proofErr w:type="spellEnd"/>
      <w:r>
        <w:t xml:space="preserve"> gestossen / Thomas hat da seines grossen </w:t>
      </w:r>
      <w:proofErr w:type="spellStart"/>
      <w:r>
        <w:t>geysts</w:t>
      </w:r>
      <w:proofErr w:type="spellEnd"/>
      <w:r>
        <w:t xml:space="preserve"> vergessen / und macht sich davon / </w:t>
      </w:r>
      <w:proofErr w:type="spellStart"/>
      <w:r>
        <w:t>unnd</w:t>
      </w:r>
      <w:proofErr w:type="spellEnd"/>
      <w:r>
        <w:t xml:space="preserve"> verbarg sich ein halb </w:t>
      </w:r>
      <w:proofErr w:type="spellStart"/>
      <w:r>
        <w:t>jar</w:t>
      </w:r>
      <w:proofErr w:type="spellEnd"/>
      <w:r>
        <w:t xml:space="preserve"> / darnach </w:t>
      </w:r>
      <w:proofErr w:type="spellStart"/>
      <w:r>
        <w:t>thet</w:t>
      </w:r>
      <w:proofErr w:type="spellEnd"/>
      <w:r>
        <w:t xml:space="preserve"> er sich </w:t>
      </w:r>
      <w:proofErr w:type="spellStart"/>
      <w:r>
        <w:t>herfur</w:t>
      </w:r>
      <w:proofErr w:type="spellEnd"/>
      <w:r>
        <w:t xml:space="preserve"> / denn der </w:t>
      </w:r>
      <w:proofErr w:type="spellStart"/>
      <w:r>
        <w:t>Teuffel</w:t>
      </w:r>
      <w:proofErr w:type="spellEnd"/>
      <w:r>
        <w:t xml:space="preserve"> ließ </w:t>
      </w:r>
      <w:proofErr w:type="spellStart"/>
      <w:r>
        <w:t>yhm</w:t>
      </w:r>
      <w:proofErr w:type="spellEnd"/>
      <w:r>
        <w:t xml:space="preserve"> </w:t>
      </w:r>
      <w:proofErr w:type="spellStart"/>
      <w:r>
        <w:t>nit</w:t>
      </w:r>
      <w:proofErr w:type="spellEnd"/>
      <w:r>
        <w:t xml:space="preserve"> </w:t>
      </w:r>
      <w:proofErr w:type="spellStart"/>
      <w:r>
        <w:t>rwen</w:t>
      </w:r>
      <w:proofErr w:type="spellEnd"/>
      <w:r>
        <w:t xml:space="preserve"> / und zog gen </w:t>
      </w:r>
      <w:proofErr w:type="spellStart"/>
      <w:r>
        <w:t>Nurenberg</w:t>
      </w:r>
      <w:proofErr w:type="spellEnd"/>
      <w:r>
        <w:t xml:space="preserve">. </w:t>
      </w:r>
    </w:p>
    <w:p w14:paraId="0886EEA0" w14:textId="77777777" w:rsidR="0044777E" w:rsidRDefault="0044777E" w:rsidP="0044777E">
      <w:pPr>
        <w:pStyle w:val="StandardWeb"/>
      </w:pPr>
      <w:r>
        <w:t xml:space="preserve">Aber </w:t>
      </w:r>
      <w:proofErr w:type="spellStart"/>
      <w:r>
        <w:t>Got</w:t>
      </w:r>
      <w:proofErr w:type="spellEnd"/>
      <w:r>
        <w:t xml:space="preserve"> </w:t>
      </w:r>
      <w:proofErr w:type="spellStart"/>
      <w:r>
        <w:t>behuetet</w:t>
      </w:r>
      <w:proofErr w:type="spellEnd"/>
      <w:r>
        <w:t xml:space="preserve"> die selbige </w:t>
      </w:r>
      <w:proofErr w:type="spellStart"/>
      <w:r>
        <w:t>stat</w:t>
      </w:r>
      <w:proofErr w:type="spellEnd"/>
      <w:r>
        <w:t xml:space="preserve"> sonderlich / das Thomas nicht da </w:t>
      </w:r>
      <w:proofErr w:type="spellStart"/>
      <w:r>
        <w:t>eynsaß</w:t>
      </w:r>
      <w:proofErr w:type="spellEnd"/>
      <w:r>
        <w:t xml:space="preserve"> / dann wo es Thome da gluckt </w:t>
      </w:r>
      <w:proofErr w:type="spellStart"/>
      <w:r>
        <w:t>hett</w:t>
      </w:r>
      <w:proofErr w:type="spellEnd"/>
      <w:r>
        <w:t xml:space="preserve"> / ist </w:t>
      </w:r>
      <w:proofErr w:type="spellStart"/>
      <w:r>
        <w:t>zubesorgen</w:t>
      </w:r>
      <w:proofErr w:type="spellEnd"/>
      <w:r>
        <w:t xml:space="preserve"> / das </w:t>
      </w:r>
      <w:proofErr w:type="spellStart"/>
      <w:r>
        <w:t>vil</w:t>
      </w:r>
      <w:proofErr w:type="spellEnd"/>
      <w:r>
        <w:t xml:space="preserve"> ein </w:t>
      </w:r>
      <w:proofErr w:type="spellStart"/>
      <w:r>
        <w:t>grewlicher</w:t>
      </w:r>
      <w:proofErr w:type="spellEnd"/>
      <w:r>
        <w:t xml:space="preserve"> </w:t>
      </w:r>
      <w:proofErr w:type="spellStart"/>
      <w:r>
        <w:t>lerm</w:t>
      </w:r>
      <w:proofErr w:type="spellEnd"/>
      <w:r>
        <w:t xml:space="preserve"> sich </w:t>
      </w:r>
      <w:proofErr w:type="spellStart"/>
      <w:r>
        <w:t>hette</w:t>
      </w:r>
      <w:proofErr w:type="spellEnd"/>
      <w:r>
        <w:t xml:space="preserve"> erhaben dann </w:t>
      </w:r>
      <w:proofErr w:type="spellStart"/>
      <w:r>
        <w:t>ynn</w:t>
      </w:r>
      <w:proofErr w:type="spellEnd"/>
      <w:r>
        <w:t xml:space="preserve"> </w:t>
      </w:r>
      <w:proofErr w:type="spellStart"/>
      <w:r>
        <w:t>Doringen</w:t>
      </w:r>
      <w:proofErr w:type="spellEnd"/>
      <w:r>
        <w:t xml:space="preserve">. </w:t>
      </w:r>
    </w:p>
    <w:p w14:paraId="3B7D204E" w14:textId="77777777" w:rsidR="0044777E" w:rsidRDefault="0044777E" w:rsidP="0044777E">
      <w:pPr>
        <w:pStyle w:val="StandardWeb"/>
      </w:pPr>
      <w:r>
        <w:t xml:space="preserve">Der </w:t>
      </w:r>
      <w:proofErr w:type="spellStart"/>
      <w:r>
        <w:t>radt</w:t>
      </w:r>
      <w:proofErr w:type="spellEnd"/>
      <w:r>
        <w:t xml:space="preserve"> zu </w:t>
      </w:r>
      <w:proofErr w:type="spellStart"/>
      <w:r>
        <w:t>Nurenberg</w:t>
      </w:r>
      <w:proofErr w:type="spellEnd"/>
      <w:r>
        <w:t xml:space="preserve"> jagt </w:t>
      </w:r>
      <w:proofErr w:type="spellStart"/>
      <w:r>
        <w:t>yhn</w:t>
      </w:r>
      <w:proofErr w:type="spellEnd"/>
      <w:r>
        <w:t xml:space="preserve"> zeitlich aus der </w:t>
      </w:r>
      <w:proofErr w:type="spellStart"/>
      <w:r>
        <w:t>stat</w:t>
      </w:r>
      <w:proofErr w:type="spellEnd"/>
      <w:r>
        <w:t xml:space="preserve"> / da </w:t>
      </w:r>
      <w:proofErr w:type="spellStart"/>
      <w:r>
        <w:t>went</w:t>
      </w:r>
      <w:proofErr w:type="spellEnd"/>
      <w:r>
        <w:t xml:space="preserve"> er sich / und zog wider </w:t>
      </w:r>
      <w:proofErr w:type="spellStart"/>
      <w:r>
        <w:t>ynn</w:t>
      </w:r>
      <w:proofErr w:type="spellEnd"/>
      <w:r>
        <w:t xml:space="preserve"> </w:t>
      </w:r>
      <w:proofErr w:type="spellStart"/>
      <w:r>
        <w:t>Doringen</w:t>
      </w:r>
      <w:proofErr w:type="spellEnd"/>
      <w:r>
        <w:t xml:space="preserve"> gen </w:t>
      </w:r>
      <w:proofErr w:type="spellStart"/>
      <w:r>
        <w:t>Mulhausen</w:t>
      </w:r>
      <w:proofErr w:type="spellEnd"/>
      <w:r>
        <w:t xml:space="preserve"> / denn </w:t>
      </w:r>
      <w:proofErr w:type="spellStart"/>
      <w:r>
        <w:t>dieweyl</w:t>
      </w:r>
      <w:proofErr w:type="spellEnd"/>
      <w:r>
        <w:t xml:space="preserve"> er zu </w:t>
      </w:r>
      <w:proofErr w:type="spellStart"/>
      <w:r>
        <w:t>Alstedt</w:t>
      </w:r>
      <w:proofErr w:type="spellEnd"/>
      <w:r>
        <w:t xml:space="preserve"> gewesen war / </w:t>
      </w:r>
      <w:proofErr w:type="spellStart"/>
      <w:r>
        <w:t>het</w:t>
      </w:r>
      <w:proofErr w:type="spellEnd"/>
      <w:r>
        <w:t xml:space="preserve"> er </w:t>
      </w:r>
      <w:proofErr w:type="spellStart"/>
      <w:r>
        <w:t>etlich</w:t>
      </w:r>
      <w:proofErr w:type="spellEnd"/>
      <w:r>
        <w:t xml:space="preserve"> </w:t>
      </w:r>
      <w:proofErr w:type="spellStart"/>
      <w:r>
        <w:t>frevelich</w:t>
      </w:r>
      <w:proofErr w:type="spellEnd"/>
      <w:r>
        <w:t xml:space="preserve"> </w:t>
      </w:r>
      <w:proofErr w:type="spellStart"/>
      <w:r>
        <w:t>buben</w:t>
      </w:r>
      <w:proofErr w:type="spellEnd"/>
      <w:r>
        <w:t xml:space="preserve"> von </w:t>
      </w:r>
      <w:proofErr w:type="spellStart"/>
      <w:r>
        <w:t>Mulhausen</w:t>
      </w:r>
      <w:proofErr w:type="spellEnd"/>
      <w:r>
        <w:t xml:space="preserve"> an sich gezogen / die selbige machten </w:t>
      </w:r>
      <w:proofErr w:type="spellStart"/>
      <w:r>
        <w:t>yhm</w:t>
      </w:r>
      <w:proofErr w:type="spellEnd"/>
      <w:r>
        <w:t xml:space="preserve"> raum </w:t>
      </w:r>
      <w:proofErr w:type="spellStart"/>
      <w:r>
        <w:t>ynn</w:t>
      </w:r>
      <w:proofErr w:type="spellEnd"/>
      <w:r>
        <w:t xml:space="preserve"> der </w:t>
      </w:r>
      <w:proofErr w:type="spellStart"/>
      <w:r>
        <w:t>stat</w:t>
      </w:r>
      <w:proofErr w:type="spellEnd"/>
      <w:r>
        <w:t xml:space="preserve"> / und </w:t>
      </w:r>
      <w:proofErr w:type="spellStart"/>
      <w:r>
        <w:t>kuntschafft</w:t>
      </w:r>
      <w:proofErr w:type="spellEnd"/>
      <w:r>
        <w:t xml:space="preserve"> also das </w:t>
      </w:r>
      <w:proofErr w:type="spellStart"/>
      <w:r>
        <w:t>yhn</w:t>
      </w:r>
      <w:proofErr w:type="spellEnd"/>
      <w:r>
        <w:t xml:space="preserve"> die </w:t>
      </w:r>
      <w:proofErr w:type="spellStart"/>
      <w:r>
        <w:t>gemeyn</w:t>
      </w:r>
      <w:proofErr w:type="spellEnd"/>
      <w:r>
        <w:t xml:space="preserve"> zu </w:t>
      </w:r>
      <w:proofErr w:type="spellStart"/>
      <w:r>
        <w:t>eym</w:t>
      </w:r>
      <w:proofErr w:type="spellEnd"/>
      <w:r>
        <w:t xml:space="preserve"> </w:t>
      </w:r>
      <w:proofErr w:type="spellStart"/>
      <w:r>
        <w:t>prediger</w:t>
      </w:r>
      <w:proofErr w:type="spellEnd"/>
      <w:r>
        <w:t xml:space="preserve"> </w:t>
      </w:r>
      <w:proofErr w:type="spellStart"/>
      <w:r>
        <w:t>annam</w:t>
      </w:r>
      <w:proofErr w:type="spellEnd"/>
      <w:r>
        <w:t xml:space="preserve">. </w:t>
      </w:r>
    </w:p>
    <w:p w14:paraId="4A4D224F" w14:textId="77777777" w:rsidR="0044777E" w:rsidRDefault="0044777E" w:rsidP="0044777E">
      <w:pPr>
        <w:pStyle w:val="StandardWeb"/>
      </w:pPr>
      <w:r>
        <w:t xml:space="preserve">Da wider aber legt sich der </w:t>
      </w:r>
      <w:proofErr w:type="spellStart"/>
      <w:r>
        <w:t>radt</w:t>
      </w:r>
      <w:proofErr w:type="spellEnd"/>
      <w:r>
        <w:t xml:space="preserve"> / da hub Thomas sein an / und </w:t>
      </w:r>
      <w:proofErr w:type="spellStart"/>
      <w:r>
        <w:t>treyb</w:t>
      </w:r>
      <w:proofErr w:type="spellEnd"/>
      <w:r>
        <w:t xml:space="preserve"> den </w:t>
      </w:r>
      <w:proofErr w:type="spellStart"/>
      <w:r>
        <w:t>Böfel</w:t>
      </w:r>
      <w:proofErr w:type="spellEnd"/>
      <w:r>
        <w:t xml:space="preserve"> </w:t>
      </w:r>
      <w:proofErr w:type="spellStart"/>
      <w:r>
        <w:t>furderlich</w:t>
      </w:r>
      <w:proofErr w:type="spellEnd"/>
      <w:r>
        <w:t xml:space="preserve"> darzu / den rat als unchristlich abzusetzen / ein </w:t>
      </w:r>
      <w:proofErr w:type="spellStart"/>
      <w:r>
        <w:t>newen</w:t>
      </w:r>
      <w:proofErr w:type="spellEnd"/>
      <w:r>
        <w:t xml:space="preserve"> </w:t>
      </w:r>
      <w:proofErr w:type="spellStart"/>
      <w:r>
        <w:t>christenlichen</w:t>
      </w:r>
      <w:proofErr w:type="spellEnd"/>
      <w:r>
        <w:t xml:space="preserve"> rat </w:t>
      </w:r>
      <w:proofErr w:type="spellStart"/>
      <w:r>
        <w:t>zuwelen</w:t>
      </w:r>
      <w:proofErr w:type="spellEnd"/>
      <w:r>
        <w:t xml:space="preserve"> die </w:t>
      </w:r>
      <w:proofErr w:type="spellStart"/>
      <w:r>
        <w:t>yhm</w:t>
      </w:r>
      <w:proofErr w:type="spellEnd"/>
      <w:r>
        <w:t xml:space="preserve"> </w:t>
      </w:r>
      <w:proofErr w:type="spellStart"/>
      <w:r>
        <w:t>seyns</w:t>
      </w:r>
      <w:proofErr w:type="spellEnd"/>
      <w:r>
        <w:t xml:space="preserve"> predigen gestatten / Solches geschahe und wurden </w:t>
      </w:r>
      <w:proofErr w:type="spellStart"/>
      <w:r>
        <w:t>erbern</w:t>
      </w:r>
      <w:proofErr w:type="spellEnd"/>
      <w:r>
        <w:t xml:space="preserve"> </w:t>
      </w:r>
      <w:proofErr w:type="spellStart"/>
      <w:r>
        <w:t>leut</w:t>
      </w:r>
      <w:proofErr w:type="spellEnd"/>
      <w:r>
        <w:t xml:space="preserve"> des </w:t>
      </w:r>
      <w:proofErr w:type="spellStart"/>
      <w:r>
        <w:t>radts</w:t>
      </w:r>
      <w:proofErr w:type="spellEnd"/>
      <w:r>
        <w:t xml:space="preserve"> entsetzt / </w:t>
      </w:r>
      <w:proofErr w:type="spellStart"/>
      <w:r>
        <w:t>etlich</w:t>
      </w:r>
      <w:proofErr w:type="spellEnd"/>
      <w:r>
        <w:t xml:space="preserve"> auch aus der </w:t>
      </w:r>
      <w:proofErr w:type="spellStart"/>
      <w:r>
        <w:t>stat</w:t>
      </w:r>
      <w:proofErr w:type="spellEnd"/>
      <w:r>
        <w:t xml:space="preserve"> verjagt. </w:t>
      </w:r>
    </w:p>
    <w:p w14:paraId="0C29FF9A" w14:textId="77777777" w:rsidR="0044777E" w:rsidRDefault="0044777E" w:rsidP="0044777E">
      <w:pPr>
        <w:pStyle w:val="StandardWeb"/>
      </w:pPr>
      <w:r>
        <w:t xml:space="preserve">Dis war der </w:t>
      </w:r>
      <w:proofErr w:type="spellStart"/>
      <w:r>
        <w:t>anfang</w:t>
      </w:r>
      <w:proofErr w:type="spellEnd"/>
      <w:r>
        <w:t xml:space="preserve"> des neuen christlichen </w:t>
      </w:r>
      <w:proofErr w:type="spellStart"/>
      <w:r>
        <w:t>regiments</w:t>
      </w:r>
      <w:proofErr w:type="spellEnd"/>
      <w:r>
        <w:t xml:space="preserve"> darnach </w:t>
      </w:r>
      <w:proofErr w:type="spellStart"/>
      <w:r>
        <w:t>stiesse</w:t>
      </w:r>
      <w:proofErr w:type="spellEnd"/>
      <w:r>
        <w:t xml:space="preserve"> sie die Munch </w:t>
      </w:r>
      <w:proofErr w:type="spellStart"/>
      <w:r>
        <w:t>uß</w:t>
      </w:r>
      <w:proofErr w:type="spellEnd"/>
      <w:r>
        <w:t xml:space="preserve"> / </w:t>
      </w:r>
      <w:proofErr w:type="spellStart"/>
      <w:r>
        <w:t>namen</w:t>
      </w:r>
      <w:proofErr w:type="spellEnd"/>
      <w:r>
        <w:t xml:space="preserve"> der </w:t>
      </w:r>
      <w:proofErr w:type="spellStart"/>
      <w:r>
        <w:t>closter</w:t>
      </w:r>
      <w:proofErr w:type="spellEnd"/>
      <w:r>
        <w:t xml:space="preserve"> und </w:t>
      </w:r>
      <w:proofErr w:type="spellStart"/>
      <w:r>
        <w:t>stifft</w:t>
      </w:r>
      <w:proofErr w:type="spellEnd"/>
      <w:r>
        <w:t xml:space="preserve"> </w:t>
      </w:r>
      <w:proofErr w:type="spellStart"/>
      <w:r>
        <w:t>gutter</w:t>
      </w:r>
      <w:proofErr w:type="spellEnd"/>
      <w:r>
        <w:t xml:space="preserve"> </w:t>
      </w:r>
      <w:proofErr w:type="spellStart"/>
      <w:r>
        <w:t>eyn</w:t>
      </w:r>
      <w:proofErr w:type="spellEnd"/>
      <w:r>
        <w:t xml:space="preserve"> / Da haben die Johanniter ein hoff gehabt und grosse </w:t>
      </w:r>
      <w:proofErr w:type="spellStart"/>
      <w:r>
        <w:t>rendt</w:t>
      </w:r>
      <w:proofErr w:type="spellEnd"/>
      <w:r>
        <w:t xml:space="preserve"> / den selben hoff </w:t>
      </w:r>
      <w:proofErr w:type="spellStart"/>
      <w:r>
        <w:t>nam</w:t>
      </w:r>
      <w:proofErr w:type="spellEnd"/>
      <w:r>
        <w:t xml:space="preserve"> Thomas </w:t>
      </w:r>
      <w:proofErr w:type="spellStart"/>
      <w:r>
        <w:t>eyn</w:t>
      </w:r>
      <w:proofErr w:type="spellEnd"/>
      <w:r>
        <w:t xml:space="preserve">. </w:t>
      </w:r>
    </w:p>
    <w:p w14:paraId="423F74B0" w14:textId="77777777" w:rsidR="0044777E" w:rsidRDefault="0044777E" w:rsidP="0044777E">
      <w:pPr>
        <w:pStyle w:val="StandardWeb"/>
      </w:pPr>
      <w:r>
        <w:t xml:space="preserve">Und das er </w:t>
      </w:r>
      <w:proofErr w:type="spellStart"/>
      <w:r>
        <w:t>ynn</w:t>
      </w:r>
      <w:proofErr w:type="spellEnd"/>
      <w:r>
        <w:t xml:space="preserve"> allen </w:t>
      </w:r>
      <w:proofErr w:type="spellStart"/>
      <w:r>
        <w:t>spilen</w:t>
      </w:r>
      <w:proofErr w:type="spellEnd"/>
      <w:r>
        <w:t xml:space="preserve"> wer / </w:t>
      </w:r>
      <w:proofErr w:type="spellStart"/>
      <w:r>
        <w:t>gieng</w:t>
      </w:r>
      <w:proofErr w:type="spellEnd"/>
      <w:r>
        <w:t xml:space="preserve"> er auch mit zu rat / </w:t>
      </w:r>
      <w:proofErr w:type="spellStart"/>
      <w:r>
        <w:t>unnd</w:t>
      </w:r>
      <w:proofErr w:type="spellEnd"/>
      <w:r>
        <w:t xml:space="preserve"> gab </w:t>
      </w:r>
      <w:proofErr w:type="spellStart"/>
      <w:r>
        <w:t>fur</w:t>
      </w:r>
      <w:proofErr w:type="spellEnd"/>
      <w:r>
        <w:t xml:space="preserve"> / recht zusprechen muß durch </w:t>
      </w:r>
      <w:proofErr w:type="spellStart"/>
      <w:r>
        <w:t>offenbarung</w:t>
      </w:r>
      <w:proofErr w:type="spellEnd"/>
      <w:r>
        <w:t xml:space="preserve"> von </w:t>
      </w:r>
      <w:proofErr w:type="spellStart"/>
      <w:r>
        <w:t>Got</w:t>
      </w:r>
      <w:proofErr w:type="spellEnd"/>
      <w:r>
        <w:t xml:space="preserve"> / und durch die Bibel geschehen / also was </w:t>
      </w:r>
      <w:proofErr w:type="spellStart"/>
      <w:r>
        <w:t>yhm</w:t>
      </w:r>
      <w:proofErr w:type="spellEnd"/>
      <w:r>
        <w:t xml:space="preserve"> gefiel / sprach man zu recht / und hielt mans als </w:t>
      </w:r>
      <w:proofErr w:type="spellStart"/>
      <w:r>
        <w:t>sunderlich</w:t>
      </w:r>
      <w:proofErr w:type="spellEnd"/>
      <w:r>
        <w:t xml:space="preserve"> </w:t>
      </w:r>
      <w:proofErr w:type="spellStart"/>
      <w:r>
        <w:t>Gots</w:t>
      </w:r>
      <w:proofErr w:type="spellEnd"/>
      <w:r>
        <w:t xml:space="preserve"> </w:t>
      </w:r>
      <w:proofErr w:type="spellStart"/>
      <w:r>
        <w:t>befelh</w:t>
      </w:r>
      <w:proofErr w:type="spellEnd"/>
      <w:r>
        <w:t xml:space="preserve">. </w:t>
      </w:r>
    </w:p>
    <w:p w14:paraId="176C5131" w14:textId="77777777" w:rsidR="0044777E" w:rsidRDefault="0044777E" w:rsidP="0044777E">
      <w:pPr>
        <w:pStyle w:val="StandardWeb"/>
      </w:pPr>
      <w:r>
        <w:t xml:space="preserve">Er </w:t>
      </w:r>
      <w:proofErr w:type="spellStart"/>
      <w:r>
        <w:t>leret</w:t>
      </w:r>
      <w:proofErr w:type="spellEnd"/>
      <w:r>
        <w:t xml:space="preserve"> auch das alle guter </w:t>
      </w:r>
      <w:proofErr w:type="spellStart"/>
      <w:r>
        <w:t>gemeyn</w:t>
      </w:r>
      <w:proofErr w:type="spellEnd"/>
      <w:r>
        <w:t xml:space="preserve"> sollten sein / wie in </w:t>
      </w:r>
      <w:proofErr w:type="spellStart"/>
      <w:r>
        <w:t>Actis</w:t>
      </w:r>
      <w:proofErr w:type="spellEnd"/>
      <w:r>
        <w:t xml:space="preserve"> Apostolorum </w:t>
      </w:r>
      <w:proofErr w:type="spellStart"/>
      <w:r>
        <w:t>geschriben</w:t>
      </w:r>
      <w:proofErr w:type="spellEnd"/>
      <w:r>
        <w:t xml:space="preserve"> </w:t>
      </w:r>
      <w:proofErr w:type="spellStart"/>
      <w:r>
        <w:t>steet</w:t>
      </w:r>
      <w:proofErr w:type="spellEnd"/>
      <w:r>
        <w:t xml:space="preserve"> / das sie die guter </w:t>
      </w:r>
      <w:proofErr w:type="spellStart"/>
      <w:r>
        <w:t>zusamen</w:t>
      </w:r>
      <w:proofErr w:type="spellEnd"/>
      <w:r>
        <w:t xml:space="preserve"> </w:t>
      </w:r>
      <w:proofErr w:type="spellStart"/>
      <w:r>
        <w:t>gethon</w:t>
      </w:r>
      <w:proofErr w:type="spellEnd"/>
      <w:r>
        <w:t xml:space="preserve"> haben / Da mit macht er den </w:t>
      </w:r>
      <w:proofErr w:type="spellStart"/>
      <w:r>
        <w:t>Boffel</w:t>
      </w:r>
      <w:proofErr w:type="spellEnd"/>
      <w:r>
        <w:t xml:space="preserve"> so mutwillig / das sie nicht </w:t>
      </w:r>
      <w:proofErr w:type="spellStart"/>
      <w:r>
        <w:t>mer</w:t>
      </w:r>
      <w:proofErr w:type="spellEnd"/>
      <w:r>
        <w:t xml:space="preserve"> arbeiten </w:t>
      </w:r>
      <w:proofErr w:type="spellStart"/>
      <w:r>
        <w:t>wolten</w:t>
      </w:r>
      <w:proofErr w:type="spellEnd"/>
      <w:r>
        <w:t xml:space="preserve"> / </w:t>
      </w:r>
      <w:proofErr w:type="spellStart"/>
      <w:r>
        <w:t>sunder</w:t>
      </w:r>
      <w:proofErr w:type="spellEnd"/>
      <w:r>
        <w:t xml:space="preserve"> wo </w:t>
      </w:r>
      <w:proofErr w:type="spellStart"/>
      <w:r>
        <w:t>eym</w:t>
      </w:r>
      <w:proofErr w:type="spellEnd"/>
      <w:r>
        <w:t xml:space="preserve"> </w:t>
      </w:r>
      <w:proofErr w:type="spellStart"/>
      <w:r>
        <w:t>korn</w:t>
      </w:r>
      <w:proofErr w:type="spellEnd"/>
      <w:r>
        <w:t xml:space="preserve"> oder </w:t>
      </w:r>
      <w:proofErr w:type="spellStart"/>
      <w:r>
        <w:t>tuch</w:t>
      </w:r>
      <w:proofErr w:type="spellEnd"/>
      <w:r>
        <w:t xml:space="preserve"> von </w:t>
      </w:r>
      <w:proofErr w:type="spellStart"/>
      <w:r>
        <w:t>notten</w:t>
      </w:r>
      <w:proofErr w:type="spellEnd"/>
      <w:r>
        <w:t xml:space="preserve"> war / </w:t>
      </w:r>
      <w:proofErr w:type="spellStart"/>
      <w:r>
        <w:t>gieng</w:t>
      </w:r>
      <w:proofErr w:type="spellEnd"/>
      <w:r>
        <w:t xml:space="preserve"> er zu </w:t>
      </w:r>
      <w:proofErr w:type="spellStart"/>
      <w:r>
        <w:t>eym</w:t>
      </w:r>
      <w:proofErr w:type="spellEnd"/>
      <w:r>
        <w:t xml:space="preserve"> reichen / wo er </w:t>
      </w:r>
      <w:proofErr w:type="spellStart"/>
      <w:r>
        <w:t>wolt</w:t>
      </w:r>
      <w:proofErr w:type="spellEnd"/>
      <w:r>
        <w:t xml:space="preserve"> / forderts aus christlichem rechten / dann Christus </w:t>
      </w:r>
      <w:proofErr w:type="spellStart"/>
      <w:r>
        <w:t>wolt</w:t>
      </w:r>
      <w:proofErr w:type="spellEnd"/>
      <w:r>
        <w:t xml:space="preserve"> / man sollte </w:t>
      </w:r>
      <w:proofErr w:type="spellStart"/>
      <w:r>
        <w:t>teylen</w:t>
      </w:r>
      <w:proofErr w:type="spellEnd"/>
      <w:r>
        <w:t xml:space="preserve"> mit den </w:t>
      </w:r>
      <w:proofErr w:type="spellStart"/>
      <w:r>
        <w:t>durfftigen</w:t>
      </w:r>
      <w:proofErr w:type="spellEnd"/>
      <w:r>
        <w:t xml:space="preserve"> / Wo </w:t>
      </w:r>
      <w:proofErr w:type="spellStart"/>
      <w:r>
        <w:t>dan</w:t>
      </w:r>
      <w:proofErr w:type="spellEnd"/>
      <w:r>
        <w:t xml:space="preserve"> ein reicher nicht willig gab was man fordert / </w:t>
      </w:r>
      <w:proofErr w:type="spellStart"/>
      <w:r>
        <w:t>name</w:t>
      </w:r>
      <w:proofErr w:type="spellEnd"/>
      <w:r>
        <w:t xml:space="preserve"> man es </w:t>
      </w:r>
      <w:proofErr w:type="spellStart"/>
      <w:r>
        <w:t>yhm</w:t>
      </w:r>
      <w:proofErr w:type="spellEnd"/>
      <w:r>
        <w:t xml:space="preserve"> mit </w:t>
      </w:r>
      <w:proofErr w:type="spellStart"/>
      <w:r>
        <w:t>gewalt</w:t>
      </w:r>
      <w:proofErr w:type="spellEnd"/>
      <w:r>
        <w:t xml:space="preserve"> / diß geschahe von vielen / auch </w:t>
      </w:r>
      <w:proofErr w:type="spellStart"/>
      <w:r>
        <w:t>theten</w:t>
      </w:r>
      <w:proofErr w:type="spellEnd"/>
      <w:r>
        <w:t xml:space="preserve"> es die so bey Thoma </w:t>
      </w:r>
      <w:proofErr w:type="spellStart"/>
      <w:r>
        <w:t>woneten</w:t>
      </w:r>
      <w:proofErr w:type="spellEnd"/>
      <w:r>
        <w:t xml:space="preserve"> </w:t>
      </w:r>
      <w:proofErr w:type="spellStart"/>
      <w:r>
        <w:t>ym</w:t>
      </w:r>
      <w:proofErr w:type="spellEnd"/>
      <w:r>
        <w:t xml:space="preserve"> Johanniter hoff / solchen </w:t>
      </w:r>
      <w:proofErr w:type="spellStart"/>
      <w:r>
        <w:t>mutwillen</w:t>
      </w:r>
      <w:proofErr w:type="spellEnd"/>
      <w:r>
        <w:t xml:space="preserve"> </w:t>
      </w:r>
      <w:proofErr w:type="spellStart"/>
      <w:r>
        <w:t>treyb</w:t>
      </w:r>
      <w:proofErr w:type="spellEnd"/>
      <w:r>
        <w:t xml:space="preserve"> Thomas / </w:t>
      </w:r>
      <w:proofErr w:type="spellStart"/>
      <w:r>
        <w:t>unnd</w:t>
      </w:r>
      <w:proofErr w:type="spellEnd"/>
      <w:r>
        <w:t xml:space="preserve"> </w:t>
      </w:r>
      <w:proofErr w:type="spellStart"/>
      <w:r>
        <w:t>meret</w:t>
      </w:r>
      <w:proofErr w:type="spellEnd"/>
      <w:r>
        <w:t xml:space="preserve"> </w:t>
      </w:r>
      <w:proofErr w:type="spellStart"/>
      <w:r>
        <w:t>teglich</w:t>
      </w:r>
      <w:proofErr w:type="spellEnd"/>
      <w:r>
        <w:t xml:space="preserve"> / </w:t>
      </w:r>
      <w:proofErr w:type="spellStart"/>
      <w:r>
        <w:t>unnd</w:t>
      </w:r>
      <w:proofErr w:type="spellEnd"/>
      <w:r>
        <w:t xml:space="preserve"> </w:t>
      </w:r>
      <w:proofErr w:type="spellStart"/>
      <w:r>
        <w:t>trewet</w:t>
      </w:r>
      <w:proofErr w:type="spellEnd"/>
      <w:r>
        <w:t xml:space="preserve"> allen </w:t>
      </w:r>
      <w:proofErr w:type="spellStart"/>
      <w:r>
        <w:t>fursten</w:t>
      </w:r>
      <w:proofErr w:type="spellEnd"/>
      <w:r>
        <w:t xml:space="preserve"> </w:t>
      </w:r>
      <w:proofErr w:type="spellStart"/>
      <w:r>
        <w:t>yn</w:t>
      </w:r>
      <w:proofErr w:type="spellEnd"/>
      <w:r>
        <w:t xml:space="preserve"> der nachpurschafft das er sie </w:t>
      </w:r>
      <w:proofErr w:type="spellStart"/>
      <w:r>
        <w:t>wolt</w:t>
      </w:r>
      <w:proofErr w:type="spellEnd"/>
      <w:r>
        <w:t xml:space="preserve"> </w:t>
      </w:r>
      <w:proofErr w:type="spellStart"/>
      <w:r>
        <w:t>demuetigen</w:t>
      </w:r>
      <w:proofErr w:type="spellEnd"/>
      <w:r>
        <w:t xml:space="preserve">. </w:t>
      </w:r>
    </w:p>
    <w:p w14:paraId="317382B1" w14:textId="77777777" w:rsidR="0044777E" w:rsidRDefault="0044777E" w:rsidP="0044777E">
      <w:pPr>
        <w:pStyle w:val="StandardWeb"/>
      </w:pPr>
      <w:r>
        <w:t xml:space="preserve">Dis </w:t>
      </w:r>
      <w:proofErr w:type="spellStart"/>
      <w:r>
        <w:t>trib</w:t>
      </w:r>
      <w:proofErr w:type="spellEnd"/>
      <w:r>
        <w:t xml:space="preserve"> er fast ein </w:t>
      </w:r>
      <w:proofErr w:type="spellStart"/>
      <w:r>
        <w:t>jar</w:t>
      </w:r>
      <w:proofErr w:type="spellEnd"/>
      <w:r>
        <w:t xml:space="preserve"> lang / biß </w:t>
      </w:r>
      <w:proofErr w:type="spellStart"/>
      <w:r>
        <w:t>ynn</w:t>
      </w:r>
      <w:proofErr w:type="spellEnd"/>
      <w:r>
        <w:t xml:space="preserve"> das </w:t>
      </w:r>
      <w:proofErr w:type="spellStart"/>
      <w:r>
        <w:t>M.D.xxv</w:t>
      </w:r>
      <w:proofErr w:type="spellEnd"/>
      <w:r>
        <w:t xml:space="preserve">. </w:t>
      </w:r>
      <w:proofErr w:type="spellStart"/>
      <w:r>
        <w:t>jar</w:t>
      </w:r>
      <w:proofErr w:type="spellEnd"/>
      <w:r>
        <w:t xml:space="preserve"> / da die </w:t>
      </w:r>
      <w:proofErr w:type="spellStart"/>
      <w:r>
        <w:t>Baurschafft</w:t>
      </w:r>
      <w:proofErr w:type="spellEnd"/>
      <w:r>
        <w:t xml:space="preserve"> </w:t>
      </w:r>
      <w:proofErr w:type="spellStart"/>
      <w:r>
        <w:t>ynn</w:t>
      </w:r>
      <w:proofErr w:type="spellEnd"/>
      <w:r>
        <w:t xml:space="preserve"> Schwaben und Francken sich erregt / dann Thomas so </w:t>
      </w:r>
      <w:proofErr w:type="spellStart"/>
      <w:r>
        <w:t>kune</w:t>
      </w:r>
      <w:proofErr w:type="spellEnd"/>
      <w:r>
        <w:t xml:space="preserve"> nicht war / das er ein </w:t>
      </w:r>
      <w:proofErr w:type="spellStart"/>
      <w:r>
        <w:t>lermen</w:t>
      </w:r>
      <w:proofErr w:type="spellEnd"/>
      <w:r>
        <w:t xml:space="preserve"> </w:t>
      </w:r>
      <w:proofErr w:type="spellStart"/>
      <w:r>
        <w:t>het</w:t>
      </w:r>
      <w:proofErr w:type="spellEnd"/>
      <w:r>
        <w:t xml:space="preserve"> angefangen / wie </w:t>
      </w:r>
      <w:proofErr w:type="spellStart"/>
      <w:r>
        <w:t>wol</w:t>
      </w:r>
      <w:proofErr w:type="spellEnd"/>
      <w:r>
        <w:t xml:space="preserve"> er sagt / </w:t>
      </w:r>
      <w:proofErr w:type="spellStart"/>
      <w:r>
        <w:t>Got</w:t>
      </w:r>
      <w:proofErr w:type="spellEnd"/>
      <w:r>
        <w:t xml:space="preserve"> </w:t>
      </w:r>
      <w:proofErr w:type="spellStart"/>
      <w:r>
        <w:t>hets</w:t>
      </w:r>
      <w:proofErr w:type="spellEnd"/>
      <w:r>
        <w:t xml:space="preserve"> </w:t>
      </w:r>
      <w:proofErr w:type="spellStart"/>
      <w:r>
        <w:t>yhm</w:t>
      </w:r>
      <w:proofErr w:type="spellEnd"/>
      <w:r>
        <w:t xml:space="preserve"> </w:t>
      </w:r>
      <w:proofErr w:type="spellStart"/>
      <w:r>
        <w:t>bevolhen</w:t>
      </w:r>
      <w:proofErr w:type="spellEnd"/>
      <w:r>
        <w:t xml:space="preserve"> / biß das er verhofft er </w:t>
      </w:r>
      <w:proofErr w:type="spellStart"/>
      <w:r>
        <w:t>wurd</w:t>
      </w:r>
      <w:proofErr w:type="spellEnd"/>
      <w:r>
        <w:t xml:space="preserve"> ein rucken haben an der </w:t>
      </w:r>
      <w:proofErr w:type="spellStart"/>
      <w:r>
        <w:t>außlendische</w:t>
      </w:r>
      <w:proofErr w:type="spellEnd"/>
      <w:r>
        <w:t xml:space="preserve"> </w:t>
      </w:r>
      <w:proofErr w:type="spellStart"/>
      <w:r>
        <w:t>Baurschafft</w:t>
      </w:r>
      <w:proofErr w:type="spellEnd"/>
      <w:r>
        <w:t xml:space="preserve"> / denn </w:t>
      </w:r>
      <w:proofErr w:type="spellStart"/>
      <w:r>
        <w:t>ynn</w:t>
      </w:r>
      <w:proofErr w:type="spellEnd"/>
      <w:r>
        <w:t xml:space="preserve"> Francken </w:t>
      </w:r>
      <w:proofErr w:type="spellStart"/>
      <w:r>
        <w:t>mer</w:t>
      </w:r>
      <w:proofErr w:type="spellEnd"/>
      <w:r>
        <w:t xml:space="preserve"> dann xl. </w:t>
      </w:r>
      <w:proofErr w:type="spellStart"/>
      <w:r>
        <w:t>tausent</w:t>
      </w:r>
      <w:proofErr w:type="spellEnd"/>
      <w:r>
        <w:t xml:space="preserve"> man zu </w:t>
      </w:r>
      <w:proofErr w:type="spellStart"/>
      <w:r>
        <w:t>feld</w:t>
      </w:r>
      <w:proofErr w:type="spellEnd"/>
      <w:r>
        <w:t xml:space="preserve"> lagen </w:t>
      </w:r>
      <w:proofErr w:type="spellStart"/>
      <w:r>
        <w:t>ynn</w:t>
      </w:r>
      <w:proofErr w:type="spellEnd"/>
      <w:r>
        <w:t xml:space="preserve"> </w:t>
      </w:r>
      <w:proofErr w:type="spellStart"/>
      <w:r>
        <w:t>dreyen</w:t>
      </w:r>
      <w:proofErr w:type="spellEnd"/>
      <w:r>
        <w:t xml:space="preserve"> </w:t>
      </w:r>
      <w:proofErr w:type="spellStart"/>
      <w:r>
        <w:t>hauffen</w:t>
      </w:r>
      <w:proofErr w:type="spellEnd"/>
      <w:r>
        <w:t xml:space="preserve"> / </w:t>
      </w:r>
      <w:proofErr w:type="spellStart"/>
      <w:r>
        <w:t>hetten</w:t>
      </w:r>
      <w:proofErr w:type="spellEnd"/>
      <w:r>
        <w:t xml:space="preserve"> die </w:t>
      </w:r>
      <w:proofErr w:type="spellStart"/>
      <w:r>
        <w:t>Edeleut</w:t>
      </w:r>
      <w:proofErr w:type="spellEnd"/>
      <w:r>
        <w:t xml:space="preserve"> verjagt / schier alle Schlosser </w:t>
      </w:r>
      <w:proofErr w:type="spellStart"/>
      <w:r>
        <w:t>verbrent</w:t>
      </w:r>
      <w:proofErr w:type="spellEnd"/>
      <w:r>
        <w:t xml:space="preserve"> und </w:t>
      </w:r>
      <w:proofErr w:type="spellStart"/>
      <w:r>
        <w:t>geblundert</w:t>
      </w:r>
      <w:proofErr w:type="spellEnd"/>
      <w:r>
        <w:t xml:space="preserve">. </w:t>
      </w:r>
    </w:p>
    <w:p w14:paraId="37699B7D" w14:textId="77777777" w:rsidR="0044777E" w:rsidRDefault="0044777E" w:rsidP="0044777E">
      <w:pPr>
        <w:pStyle w:val="StandardWeb"/>
      </w:pPr>
      <w:r>
        <w:t xml:space="preserve">Da </w:t>
      </w:r>
      <w:proofErr w:type="spellStart"/>
      <w:r>
        <w:t>meynt</w:t>
      </w:r>
      <w:proofErr w:type="spellEnd"/>
      <w:r>
        <w:t xml:space="preserve"> Thomas er </w:t>
      </w:r>
      <w:proofErr w:type="spellStart"/>
      <w:r>
        <w:t>wolt</w:t>
      </w:r>
      <w:proofErr w:type="spellEnd"/>
      <w:r>
        <w:t xml:space="preserve"> das </w:t>
      </w:r>
      <w:proofErr w:type="spellStart"/>
      <w:r>
        <w:t>stundlyn</w:t>
      </w:r>
      <w:proofErr w:type="spellEnd"/>
      <w:r>
        <w:t xml:space="preserve"> treffen / die </w:t>
      </w:r>
      <w:proofErr w:type="spellStart"/>
      <w:r>
        <w:t>Fursten</w:t>
      </w:r>
      <w:proofErr w:type="spellEnd"/>
      <w:r>
        <w:t xml:space="preserve"> </w:t>
      </w:r>
      <w:proofErr w:type="spellStart"/>
      <w:r>
        <w:t>weren</w:t>
      </w:r>
      <w:proofErr w:type="spellEnd"/>
      <w:r>
        <w:t xml:space="preserve"> erschrocken / der Adel verjagt / die </w:t>
      </w:r>
      <w:proofErr w:type="spellStart"/>
      <w:r>
        <w:t>Baurn</w:t>
      </w:r>
      <w:proofErr w:type="spellEnd"/>
      <w:r>
        <w:t xml:space="preserve"> wurden das </w:t>
      </w:r>
      <w:proofErr w:type="spellStart"/>
      <w:r>
        <w:t>feld</w:t>
      </w:r>
      <w:proofErr w:type="spellEnd"/>
      <w:r>
        <w:t xml:space="preserve"> behalten / und </w:t>
      </w:r>
      <w:proofErr w:type="spellStart"/>
      <w:r>
        <w:t>wolt</w:t>
      </w:r>
      <w:proofErr w:type="spellEnd"/>
      <w:r>
        <w:t xml:space="preserve"> auch </w:t>
      </w:r>
      <w:proofErr w:type="spellStart"/>
      <w:r>
        <w:t>ym</w:t>
      </w:r>
      <w:proofErr w:type="spellEnd"/>
      <w:r>
        <w:t xml:space="preserve"> </w:t>
      </w:r>
      <w:proofErr w:type="spellStart"/>
      <w:r>
        <w:t>spil</w:t>
      </w:r>
      <w:proofErr w:type="spellEnd"/>
      <w:r>
        <w:t xml:space="preserve"> sein / und sein </w:t>
      </w:r>
      <w:proofErr w:type="spellStart"/>
      <w:r>
        <w:t>reformation</w:t>
      </w:r>
      <w:proofErr w:type="spellEnd"/>
      <w:r>
        <w:t xml:space="preserve"> anfahen / und ließ sich </w:t>
      </w:r>
      <w:proofErr w:type="spellStart"/>
      <w:r>
        <w:t>horen</w:t>
      </w:r>
      <w:proofErr w:type="spellEnd"/>
      <w:r>
        <w:t xml:space="preserve"> </w:t>
      </w:r>
      <w:proofErr w:type="spellStart"/>
      <w:r>
        <w:t>ynn</w:t>
      </w:r>
      <w:proofErr w:type="spellEnd"/>
      <w:r>
        <w:t xml:space="preserve"> predigen die zeit wer </w:t>
      </w:r>
      <w:proofErr w:type="spellStart"/>
      <w:r>
        <w:t>komen</w:t>
      </w:r>
      <w:proofErr w:type="spellEnd"/>
      <w:r>
        <w:t xml:space="preserve"> / er </w:t>
      </w:r>
      <w:proofErr w:type="spellStart"/>
      <w:r>
        <w:t>wolt</w:t>
      </w:r>
      <w:proofErr w:type="spellEnd"/>
      <w:r>
        <w:t xml:space="preserve"> schier zu </w:t>
      </w:r>
      <w:proofErr w:type="spellStart"/>
      <w:r>
        <w:t>feld</w:t>
      </w:r>
      <w:proofErr w:type="spellEnd"/>
      <w:r>
        <w:t xml:space="preserve"> ziehen / goß </w:t>
      </w:r>
      <w:proofErr w:type="spellStart"/>
      <w:r>
        <w:t>buchsen</w:t>
      </w:r>
      <w:proofErr w:type="spellEnd"/>
      <w:r>
        <w:t xml:space="preserve"> </w:t>
      </w:r>
      <w:proofErr w:type="spellStart"/>
      <w:r>
        <w:t>ym</w:t>
      </w:r>
      <w:proofErr w:type="spellEnd"/>
      <w:r>
        <w:t xml:space="preserve"> </w:t>
      </w:r>
      <w:proofErr w:type="spellStart"/>
      <w:r>
        <w:t>Parfusser</w:t>
      </w:r>
      <w:proofErr w:type="spellEnd"/>
      <w:r>
        <w:t xml:space="preserve"> kor / es </w:t>
      </w:r>
      <w:proofErr w:type="spellStart"/>
      <w:r>
        <w:t>louffen</w:t>
      </w:r>
      <w:proofErr w:type="spellEnd"/>
      <w:r>
        <w:t xml:space="preserve"> auch das </w:t>
      </w:r>
      <w:proofErr w:type="spellStart"/>
      <w:r>
        <w:t>lanndtvolck</w:t>
      </w:r>
      <w:proofErr w:type="spellEnd"/>
      <w:r>
        <w:t xml:space="preserve"> mit </w:t>
      </w:r>
      <w:proofErr w:type="spellStart"/>
      <w:r>
        <w:t>hauffen</w:t>
      </w:r>
      <w:proofErr w:type="spellEnd"/>
      <w:r>
        <w:t xml:space="preserve"> gen </w:t>
      </w:r>
      <w:proofErr w:type="spellStart"/>
      <w:r>
        <w:t>Mulhausen</w:t>
      </w:r>
      <w:proofErr w:type="spellEnd"/>
      <w:r>
        <w:t xml:space="preserve"> / wollten all reich werden. </w:t>
      </w:r>
    </w:p>
    <w:p w14:paraId="697EE66B" w14:textId="77777777" w:rsidR="0044777E" w:rsidRDefault="0044777E" w:rsidP="0044777E">
      <w:pPr>
        <w:pStyle w:val="StandardWeb"/>
      </w:pPr>
      <w:r>
        <w:t xml:space="preserve">Er </w:t>
      </w:r>
      <w:proofErr w:type="spellStart"/>
      <w:r>
        <w:t>het</w:t>
      </w:r>
      <w:proofErr w:type="spellEnd"/>
      <w:r>
        <w:t xml:space="preserve"> ein </w:t>
      </w:r>
      <w:proofErr w:type="spellStart"/>
      <w:r>
        <w:t>prediger</w:t>
      </w:r>
      <w:proofErr w:type="spellEnd"/>
      <w:r>
        <w:t xml:space="preserve"> bey </w:t>
      </w:r>
      <w:proofErr w:type="spellStart"/>
      <w:r>
        <w:t>yhm</w:t>
      </w:r>
      <w:proofErr w:type="spellEnd"/>
      <w:r>
        <w:t xml:space="preserve"> der hieß Pfeiffer / ein </w:t>
      </w:r>
      <w:proofErr w:type="spellStart"/>
      <w:r>
        <w:t>ausgelauffner</w:t>
      </w:r>
      <w:proofErr w:type="spellEnd"/>
      <w:r>
        <w:t xml:space="preserve"> Munch / </w:t>
      </w:r>
      <w:proofErr w:type="spellStart"/>
      <w:r>
        <w:t>seer</w:t>
      </w:r>
      <w:proofErr w:type="spellEnd"/>
      <w:r>
        <w:t xml:space="preserve"> gut zum </w:t>
      </w:r>
      <w:proofErr w:type="spellStart"/>
      <w:r>
        <w:t>spil</w:t>
      </w:r>
      <w:proofErr w:type="spellEnd"/>
      <w:r>
        <w:t xml:space="preserve"> / </w:t>
      </w:r>
      <w:proofErr w:type="spellStart"/>
      <w:r>
        <w:t>frevel</w:t>
      </w:r>
      <w:proofErr w:type="spellEnd"/>
      <w:r>
        <w:t xml:space="preserve"> und mutwillig / der wollte </w:t>
      </w:r>
      <w:proofErr w:type="spellStart"/>
      <w:r>
        <w:t>ye</w:t>
      </w:r>
      <w:proofErr w:type="spellEnd"/>
      <w:r>
        <w:t xml:space="preserve"> den ersten angriff </w:t>
      </w:r>
      <w:proofErr w:type="spellStart"/>
      <w:r>
        <w:t>thon</w:t>
      </w:r>
      <w:proofErr w:type="spellEnd"/>
      <w:r>
        <w:t xml:space="preserve"> / und gar </w:t>
      </w:r>
      <w:proofErr w:type="spellStart"/>
      <w:r>
        <w:t>fur</w:t>
      </w:r>
      <w:proofErr w:type="spellEnd"/>
      <w:r>
        <w:t xml:space="preserve"> / er </w:t>
      </w:r>
      <w:proofErr w:type="spellStart"/>
      <w:r>
        <w:t>het</w:t>
      </w:r>
      <w:proofErr w:type="spellEnd"/>
      <w:r>
        <w:t xml:space="preserve"> ein </w:t>
      </w:r>
      <w:proofErr w:type="spellStart"/>
      <w:r>
        <w:t>gesicht</w:t>
      </w:r>
      <w:proofErr w:type="spellEnd"/>
      <w:r>
        <w:t xml:space="preserve"> gehabt / daraus er </w:t>
      </w:r>
      <w:proofErr w:type="spellStart"/>
      <w:r>
        <w:t>mercket</w:t>
      </w:r>
      <w:proofErr w:type="spellEnd"/>
      <w:r>
        <w:t xml:space="preserve"> das </w:t>
      </w:r>
      <w:proofErr w:type="spellStart"/>
      <w:r>
        <w:t>Got</w:t>
      </w:r>
      <w:proofErr w:type="spellEnd"/>
      <w:r>
        <w:t xml:space="preserve"> </w:t>
      </w:r>
      <w:proofErr w:type="spellStart"/>
      <w:r>
        <w:t>yhn</w:t>
      </w:r>
      <w:proofErr w:type="spellEnd"/>
      <w:r>
        <w:t xml:space="preserve"> fordert </w:t>
      </w:r>
      <w:proofErr w:type="spellStart"/>
      <w:r>
        <w:t>furt</w:t>
      </w:r>
      <w:proofErr w:type="spellEnd"/>
      <w:r>
        <w:t xml:space="preserve"> zu </w:t>
      </w:r>
      <w:proofErr w:type="spellStart"/>
      <w:r>
        <w:t>faren</w:t>
      </w:r>
      <w:proofErr w:type="spellEnd"/>
      <w:r>
        <w:t xml:space="preserve"> / er </w:t>
      </w:r>
      <w:proofErr w:type="spellStart"/>
      <w:r>
        <w:t>het</w:t>
      </w:r>
      <w:proofErr w:type="spellEnd"/>
      <w:r>
        <w:t xml:space="preserve"> ein </w:t>
      </w:r>
      <w:proofErr w:type="spellStart"/>
      <w:r>
        <w:t>traum</w:t>
      </w:r>
      <w:proofErr w:type="spellEnd"/>
      <w:r>
        <w:t xml:space="preserve"> gehabt / wie er wer </w:t>
      </w:r>
      <w:proofErr w:type="spellStart"/>
      <w:r>
        <w:t>yn</w:t>
      </w:r>
      <w:proofErr w:type="spellEnd"/>
      <w:r>
        <w:t xml:space="preserve"> einem </w:t>
      </w:r>
      <w:proofErr w:type="spellStart"/>
      <w:r>
        <w:t>stal</w:t>
      </w:r>
      <w:proofErr w:type="spellEnd"/>
      <w:r>
        <w:t xml:space="preserve"> gewesen / </w:t>
      </w:r>
      <w:proofErr w:type="spellStart"/>
      <w:r>
        <w:t>unnd</w:t>
      </w:r>
      <w:proofErr w:type="spellEnd"/>
      <w:r>
        <w:t xml:space="preserve"> </w:t>
      </w:r>
      <w:proofErr w:type="spellStart"/>
      <w:r>
        <w:t>vil</w:t>
      </w:r>
      <w:proofErr w:type="spellEnd"/>
      <w:r>
        <w:t xml:space="preserve"> </w:t>
      </w:r>
      <w:proofErr w:type="spellStart"/>
      <w:r>
        <w:t>meuß</w:t>
      </w:r>
      <w:proofErr w:type="spellEnd"/>
      <w:r>
        <w:t xml:space="preserve"> gesehen / die </w:t>
      </w:r>
      <w:proofErr w:type="spellStart"/>
      <w:r>
        <w:t>het</w:t>
      </w:r>
      <w:proofErr w:type="spellEnd"/>
      <w:r>
        <w:t xml:space="preserve"> er alle verjagt / </w:t>
      </w:r>
      <w:proofErr w:type="spellStart"/>
      <w:r>
        <w:t>darmit</w:t>
      </w:r>
      <w:proofErr w:type="spellEnd"/>
      <w:r>
        <w:t xml:space="preserve"> meynet er / </w:t>
      </w:r>
      <w:proofErr w:type="spellStart"/>
      <w:r>
        <w:t>het</w:t>
      </w:r>
      <w:proofErr w:type="spellEnd"/>
      <w:r>
        <w:t xml:space="preserve"> </w:t>
      </w:r>
      <w:proofErr w:type="spellStart"/>
      <w:r>
        <w:t>yhm</w:t>
      </w:r>
      <w:proofErr w:type="spellEnd"/>
      <w:r>
        <w:t xml:space="preserve"> </w:t>
      </w:r>
      <w:proofErr w:type="spellStart"/>
      <w:r>
        <w:t>Got</w:t>
      </w:r>
      <w:proofErr w:type="spellEnd"/>
      <w:r>
        <w:t xml:space="preserve"> angezeigt er </w:t>
      </w:r>
      <w:proofErr w:type="spellStart"/>
      <w:r>
        <w:t>solt</w:t>
      </w:r>
      <w:proofErr w:type="spellEnd"/>
      <w:r>
        <w:t xml:space="preserve"> </w:t>
      </w:r>
      <w:proofErr w:type="spellStart"/>
      <w:r>
        <w:t>außziehen</w:t>
      </w:r>
      <w:proofErr w:type="spellEnd"/>
      <w:r>
        <w:t xml:space="preserve"> und allen Adel verjagen. </w:t>
      </w:r>
    </w:p>
    <w:p w14:paraId="445A992C" w14:textId="77777777" w:rsidR="0044777E" w:rsidRDefault="0044777E" w:rsidP="0044777E">
      <w:pPr>
        <w:pStyle w:val="StandardWeb"/>
      </w:pPr>
      <w:r>
        <w:t xml:space="preserve">Und do Thomas </w:t>
      </w:r>
      <w:proofErr w:type="spellStart"/>
      <w:r>
        <w:t>uß</w:t>
      </w:r>
      <w:proofErr w:type="spellEnd"/>
      <w:r>
        <w:t xml:space="preserve"> </w:t>
      </w:r>
      <w:proofErr w:type="spellStart"/>
      <w:r>
        <w:t>forcht</w:t>
      </w:r>
      <w:proofErr w:type="spellEnd"/>
      <w:r>
        <w:t xml:space="preserve"> </w:t>
      </w:r>
      <w:proofErr w:type="spellStart"/>
      <w:r>
        <w:t>nit</w:t>
      </w:r>
      <w:proofErr w:type="spellEnd"/>
      <w:r>
        <w:t xml:space="preserve"> </w:t>
      </w:r>
      <w:proofErr w:type="spellStart"/>
      <w:r>
        <w:t>wolt</w:t>
      </w:r>
      <w:proofErr w:type="spellEnd"/>
      <w:r>
        <w:t xml:space="preserve"> </w:t>
      </w:r>
      <w:proofErr w:type="spellStart"/>
      <w:r>
        <w:t>vergunnen</w:t>
      </w:r>
      <w:proofErr w:type="spellEnd"/>
      <w:r>
        <w:t xml:space="preserve"> noch zu ziehen / war er </w:t>
      </w:r>
      <w:proofErr w:type="spellStart"/>
      <w:r>
        <w:t>seer</w:t>
      </w:r>
      <w:proofErr w:type="spellEnd"/>
      <w:r>
        <w:t xml:space="preserve"> mit Thoma </w:t>
      </w:r>
      <w:proofErr w:type="spellStart"/>
      <w:r>
        <w:t>zweytrechtig</w:t>
      </w:r>
      <w:proofErr w:type="spellEnd"/>
      <w:r>
        <w:t xml:space="preserve"> / </w:t>
      </w:r>
      <w:proofErr w:type="spellStart"/>
      <w:r>
        <w:t>trewet</w:t>
      </w:r>
      <w:proofErr w:type="spellEnd"/>
      <w:r>
        <w:t xml:space="preserve"> </w:t>
      </w:r>
      <w:proofErr w:type="spellStart"/>
      <w:r>
        <w:t>yhm</w:t>
      </w:r>
      <w:proofErr w:type="spellEnd"/>
      <w:r>
        <w:t xml:space="preserve"> </w:t>
      </w:r>
      <w:proofErr w:type="spellStart"/>
      <w:r>
        <w:t>hefftig</w:t>
      </w:r>
      <w:proofErr w:type="spellEnd"/>
      <w:r>
        <w:t xml:space="preserve"> / er </w:t>
      </w:r>
      <w:proofErr w:type="spellStart"/>
      <w:r>
        <w:t>wolt</w:t>
      </w:r>
      <w:proofErr w:type="spellEnd"/>
      <w:r>
        <w:t xml:space="preserve"> </w:t>
      </w:r>
      <w:proofErr w:type="spellStart"/>
      <w:r>
        <w:t>yhn</w:t>
      </w:r>
      <w:proofErr w:type="spellEnd"/>
      <w:r>
        <w:t xml:space="preserve"> vertreiben / wo er </w:t>
      </w:r>
      <w:proofErr w:type="spellStart"/>
      <w:r>
        <w:t>yhn</w:t>
      </w:r>
      <w:proofErr w:type="spellEnd"/>
      <w:r>
        <w:t xml:space="preserve"> </w:t>
      </w:r>
      <w:proofErr w:type="spellStart"/>
      <w:r>
        <w:t>nit</w:t>
      </w:r>
      <w:proofErr w:type="spellEnd"/>
      <w:r>
        <w:t xml:space="preserve"> ziehen ließ und </w:t>
      </w:r>
      <w:proofErr w:type="spellStart"/>
      <w:r>
        <w:t>ym</w:t>
      </w:r>
      <w:proofErr w:type="spellEnd"/>
      <w:r>
        <w:t xml:space="preserve"> das </w:t>
      </w:r>
      <w:proofErr w:type="spellStart"/>
      <w:r>
        <w:t>volck</w:t>
      </w:r>
      <w:proofErr w:type="spellEnd"/>
      <w:r>
        <w:t xml:space="preserve"> abschreckt / dann </w:t>
      </w:r>
      <w:proofErr w:type="spellStart"/>
      <w:r>
        <w:t>thoma</w:t>
      </w:r>
      <w:proofErr w:type="spellEnd"/>
      <w:r>
        <w:t xml:space="preserve"> </w:t>
      </w:r>
      <w:proofErr w:type="spellStart"/>
      <w:r>
        <w:t>wolt</w:t>
      </w:r>
      <w:proofErr w:type="spellEnd"/>
      <w:r>
        <w:t xml:space="preserve"> den </w:t>
      </w:r>
      <w:proofErr w:type="spellStart"/>
      <w:r>
        <w:t>angryff</w:t>
      </w:r>
      <w:proofErr w:type="spellEnd"/>
      <w:r>
        <w:t xml:space="preserve"> </w:t>
      </w:r>
      <w:proofErr w:type="spellStart"/>
      <w:r>
        <w:t>nit</w:t>
      </w:r>
      <w:proofErr w:type="spellEnd"/>
      <w:r>
        <w:t xml:space="preserve"> </w:t>
      </w:r>
      <w:proofErr w:type="spellStart"/>
      <w:r>
        <w:t>thon</w:t>
      </w:r>
      <w:proofErr w:type="spellEnd"/>
      <w:r>
        <w:t xml:space="preserve"> / er wer dann </w:t>
      </w:r>
      <w:proofErr w:type="spellStart"/>
      <w:r>
        <w:t>starck</w:t>
      </w:r>
      <w:proofErr w:type="spellEnd"/>
      <w:r>
        <w:t xml:space="preserve"> gnug / und </w:t>
      </w:r>
      <w:proofErr w:type="spellStart"/>
      <w:r>
        <w:t>nit</w:t>
      </w:r>
      <w:proofErr w:type="spellEnd"/>
      <w:r>
        <w:t xml:space="preserve"> </w:t>
      </w:r>
      <w:proofErr w:type="spellStart"/>
      <w:r>
        <w:t>uß</w:t>
      </w:r>
      <w:proofErr w:type="spellEnd"/>
      <w:r>
        <w:t xml:space="preserve"> der </w:t>
      </w:r>
      <w:proofErr w:type="spellStart"/>
      <w:r>
        <w:t>stat</w:t>
      </w:r>
      <w:proofErr w:type="spellEnd"/>
      <w:r>
        <w:t xml:space="preserve"> </w:t>
      </w:r>
      <w:proofErr w:type="spellStart"/>
      <w:r>
        <w:t>komen</w:t>
      </w:r>
      <w:proofErr w:type="spellEnd"/>
      <w:r>
        <w:t xml:space="preserve"> / es </w:t>
      </w:r>
      <w:proofErr w:type="spellStart"/>
      <w:r>
        <w:t>hetten</w:t>
      </w:r>
      <w:proofErr w:type="spellEnd"/>
      <w:r>
        <w:t xml:space="preserve"> sich </w:t>
      </w:r>
      <w:proofErr w:type="spellStart"/>
      <w:r>
        <w:t>dan</w:t>
      </w:r>
      <w:proofErr w:type="spellEnd"/>
      <w:r>
        <w:t xml:space="preserve"> vorhin die </w:t>
      </w:r>
      <w:proofErr w:type="spellStart"/>
      <w:r>
        <w:t>bauren</w:t>
      </w:r>
      <w:proofErr w:type="spellEnd"/>
      <w:r>
        <w:t xml:space="preserve"> </w:t>
      </w:r>
      <w:proofErr w:type="spellStart"/>
      <w:r>
        <w:t>allenthalb</w:t>
      </w:r>
      <w:proofErr w:type="spellEnd"/>
      <w:r>
        <w:t xml:space="preserve"> </w:t>
      </w:r>
      <w:proofErr w:type="spellStart"/>
      <w:r>
        <w:t>ynn</w:t>
      </w:r>
      <w:proofErr w:type="spellEnd"/>
      <w:r>
        <w:t xml:space="preserve"> der </w:t>
      </w:r>
      <w:proofErr w:type="spellStart"/>
      <w:r>
        <w:t>nachbaurschafft</w:t>
      </w:r>
      <w:proofErr w:type="spellEnd"/>
      <w:r>
        <w:t xml:space="preserve"> erreget. </w:t>
      </w:r>
      <w:proofErr w:type="spellStart"/>
      <w:r>
        <w:t>Darauff</w:t>
      </w:r>
      <w:proofErr w:type="spellEnd"/>
      <w:r>
        <w:t xml:space="preserve"> </w:t>
      </w:r>
      <w:proofErr w:type="spellStart"/>
      <w:r>
        <w:t>schryb</w:t>
      </w:r>
      <w:proofErr w:type="spellEnd"/>
      <w:r>
        <w:t xml:space="preserve"> er dem </w:t>
      </w:r>
      <w:proofErr w:type="spellStart"/>
      <w:r>
        <w:t>Berckvolck</w:t>
      </w:r>
      <w:proofErr w:type="spellEnd"/>
      <w:r>
        <w:t xml:space="preserve"> zu </w:t>
      </w:r>
      <w:proofErr w:type="spellStart"/>
      <w:r>
        <w:t>Manßfeld</w:t>
      </w:r>
      <w:proofErr w:type="spellEnd"/>
      <w:r>
        <w:t xml:space="preserve"> ein </w:t>
      </w:r>
      <w:proofErr w:type="spellStart"/>
      <w:r>
        <w:t>seer</w:t>
      </w:r>
      <w:proofErr w:type="spellEnd"/>
      <w:r>
        <w:t xml:space="preserve"> </w:t>
      </w:r>
      <w:proofErr w:type="spellStart"/>
      <w:r>
        <w:t>teuffelischen</w:t>
      </w:r>
      <w:proofErr w:type="spellEnd"/>
      <w:r>
        <w:t xml:space="preserve"> </w:t>
      </w:r>
      <w:proofErr w:type="spellStart"/>
      <w:r>
        <w:t>brieff</w:t>
      </w:r>
      <w:proofErr w:type="spellEnd"/>
      <w:r>
        <w:t xml:space="preserve"> / das sie </w:t>
      </w:r>
      <w:proofErr w:type="spellStart"/>
      <w:r>
        <w:t>solten</w:t>
      </w:r>
      <w:proofErr w:type="spellEnd"/>
      <w:r>
        <w:t xml:space="preserve"> uff die </w:t>
      </w:r>
      <w:proofErr w:type="spellStart"/>
      <w:r>
        <w:t>fursten</w:t>
      </w:r>
      <w:proofErr w:type="spellEnd"/>
      <w:r>
        <w:t xml:space="preserve"> schlagen wie uff den </w:t>
      </w:r>
      <w:proofErr w:type="spellStart"/>
      <w:r>
        <w:t>anbos</w:t>
      </w:r>
      <w:proofErr w:type="spellEnd"/>
      <w:r>
        <w:t xml:space="preserve"> </w:t>
      </w:r>
      <w:proofErr w:type="spellStart"/>
      <w:r>
        <w:t>Nemroth</w:t>
      </w:r>
      <w:proofErr w:type="spellEnd"/>
      <w:r>
        <w:t xml:space="preserve"> </w:t>
      </w:r>
      <w:proofErr w:type="spellStart"/>
      <w:r>
        <w:t>Bynck</w:t>
      </w:r>
      <w:proofErr w:type="spellEnd"/>
      <w:r>
        <w:t xml:space="preserve"> </w:t>
      </w:r>
      <w:proofErr w:type="spellStart"/>
      <w:r>
        <w:t>Banck</w:t>
      </w:r>
      <w:proofErr w:type="spellEnd"/>
      <w:r>
        <w:t xml:space="preserve"> / er hoffte auch es </w:t>
      </w:r>
      <w:proofErr w:type="spellStart"/>
      <w:r>
        <w:t>solten</w:t>
      </w:r>
      <w:proofErr w:type="spellEnd"/>
      <w:r>
        <w:t xml:space="preserve"> die </w:t>
      </w:r>
      <w:proofErr w:type="spellStart"/>
      <w:r>
        <w:t>Frenckischen</w:t>
      </w:r>
      <w:proofErr w:type="spellEnd"/>
      <w:r>
        <w:t xml:space="preserve"> </w:t>
      </w:r>
      <w:proofErr w:type="spellStart"/>
      <w:r>
        <w:t>Baurn</w:t>
      </w:r>
      <w:proofErr w:type="spellEnd"/>
      <w:r>
        <w:t xml:space="preserve"> </w:t>
      </w:r>
      <w:proofErr w:type="spellStart"/>
      <w:r>
        <w:t>neher</w:t>
      </w:r>
      <w:proofErr w:type="spellEnd"/>
      <w:r>
        <w:t xml:space="preserve"> gegen </w:t>
      </w:r>
      <w:proofErr w:type="spellStart"/>
      <w:r>
        <w:t>Duringen</w:t>
      </w:r>
      <w:proofErr w:type="spellEnd"/>
      <w:r>
        <w:t xml:space="preserve"> rucken. </w:t>
      </w:r>
    </w:p>
    <w:p w14:paraId="62B301F4" w14:textId="77777777" w:rsidR="0044777E" w:rsidRDefault="0044777E" w:rsidP="0044777E">
      <w:pPr>
        <w:pStyle w:val="StandardWeb"/>
      </w:pPr>
      <w:proofErr w:type="spellStart"/>
      <w:r>
        <w:t>Pfeyffer</w:t>
      </w:r>
      <w:proofErr w:type="spellEnd"/>
      <w:r>
        <w:t xml:space="preserve"> zog </w:t>
      </w:r>
      <w:proofErr w:type="spellStart"/>
      <w:r>
        <w:t>uß</w:t>
      </w:r>
      <w:proofErr w:type="spellEnd"/>
      <w:r>
        <w:t xml:space="preserve"> </w:t>
      </w:r>
      <w:proofErr w:type="spellStart"/>
      <w:r>
        <w:t>yns</w:t>
      </w:r>
      <w:proofErr w:type="spellEnd"/>
      <w:r>
        <w:t xml:space="preserve"> </w:t>
      </w:r>
      <w:proofErr w:type="spellStart"/>
      <w:r>
        <w:t>Eyßfeldt</w:t>
      </w:r>
      <w:proofErr w:type="spellEnd"/>
      <w:r>
        <w:t xml:space="preserve"> / </w:t>
      </w:r>
      <w:proofErr w:type="spellStart"/>
      <w:r>
        <w:t>plundert</w:t>
      </w:r>
      <w:proofErr w:type="spellEnd"/>
      <w:r>
        <w:t xml:space="preserve"> Schlosser und </w:t>
      </w:r>
      <w:proofErr w:type="spellStart"/>
      <w:r>
        <w:t>kirchen</w:t>
      </w:r>
      <w:proofErr w:type="spellEnd"/>
      <w:r>
        <w:t xml:space="preserve"> / verjagt und </w:t>
      </w:r>
      <w:proofErr w:type="spellStart"/>
      <w:r>
        <w:t>fieng</w:t>
      </w:r>
      <w:proofErr w:type="spellEnd"/>
      <w:r>
        <w:t xml:space="preserve"> die Edeln / kam </w:t>
      </w:r>
      <w:proofErr w:type="spellStart"/>
      <w:r>
        <w:t>heym</w:t>
      </w:r>
      <w:proofErr w:type="spellEnd"/>
      <w:r>
        <w:t xml:space="preserve"> / bracht </w:t>
      </w:r>
      <w:proofErr w:type="spellStart"/>
      <w:r>
        <w:t>vil</w:t>
      </w:r>
      <w:proofErr w:type="spellEnd"/>
      <w:r>
        <w:t xml:space="preserve"> </w:t>
      </w:r>
      <w:proofErr w:type="spellStart"/>
      <w:r>
        <w:t>raubs</w:t>
      </w:r>
      <w:proofErr w:type="spellEnd"/>
      <w:r>
        <w:t xml:space="preserve"> / da ward der </w:t>
      </w:r>
      <w:proofErr w:type="spellStart"/>
      <w:r>
        <w:t>gemeyn</w:t>
      </w:r>
      <w:proofErr w:type="spellEnd"/>
      <w:r>
        <w:t xml:space="preserve"> </w:t>
      </w:r>
      <w:proofErr w:type="spellStart"/>
      <w:r>
        <w:t>Böffel</w:t>
      </w:r>
      <w:proofErr w:type="spellEnd"/>
      <w:r>
        <w:t xml:space="preserve"> </w:t>
      </w:r>
      <w:proofErr w:type="spellStart"/>
      <w:r>
        <w:t>beyssig</w:t>
      </w:r>
      <w:proofErr w:type="spellEnd"/>
      <w:r>
        <w:t xml:space="preserve"> / die </w:t>
      </w:r>
      <w:proofErr w:type="spellStart"/>
      <w:r>
        <w:t>weyls</w:t>
      </w:r>
      <w:proofErr w:type="spellEnd"/>
      <w:r>
        <w:t xml:space="preserve"> gluckt </w:t>
      </w:r>
      <w:proofErr w:type="spellStart"/>
      <w:r>
        <w:t>het</w:t>
      </w:r>
      <w:proofErr w:type="spellEnd"/>
      <w:r>
        <w:t xml:space="preserve"> / In dem erregten sich die </w:t>
      </w:r>
      <w:proofErr w:type="spellStart"/>
      <w:r>
        <w:t>Baurn</w:t>
      </w:r>
      <w:proofErr w:type="spellEnd"/>
      <w:r>
        <w:t xml:space="preserve"> zu </w:t>
      </w:r>
      <w:proofErr w:type="spellStart"/>
      <w:r>
        <w:t>Franckenhusen</w:t>
      </w:r>
      <w:proofErr w:type="spellEnd"/>
      <w:r>
        <w:t xml:space="preserve"> / </w:t>
      </w:r>
      <w:proofErr w:type="spellStart"/>
      <w:r>
        <w:t>nit</w:t>
      </w:r>
      <w:proofErr w:type="spellEnd"/>
      <w:r>
        <w:t xml:space="preserve"> </w:t>
      </w:r>
      <w:proofErr w:type="spellStart"/>
      <w:r>
        <w:t>weyt</w:t>
      </w:r>
      <w:proofErr w:type="spellEnd"/>
      <w:r>
        <w:t xml:space="preserve"> von </w:t>
      </w:r>
      <w:proofErr w:type="spellStart"/>
      <w:r>
        <w:t>Mulhusen</w:t>
      </w:r>
      <w:proofErr w:type="spellEnd"/>
      <w:r>
        <w:t xml:space="preserve"> gelegen / sie fielen auch </w:t>
      </w:r>
      <w:proofErr w:type="spellStart"/>
      <w:r>
        <w:t>yn</w:t>
      </w:r>
      <w:proofErr w:type="spellEnd"/>
      <w:r>
        <w:t xml:space="preserve"> die </w:t>
      </w:r>
      <w:proofErr w:type="spellStart"/>
      <w:r>
        <w:t>Graffschafften</w:t>
      </w:r>
      <w:proofErr w:type="spellEnd"/>
      <w:r>
        <w:t xml:space="preserve"> </w:t>
      </w:r>
      <w:proofErr w:type="spellStart"/>
      <w:r>
        <w:t>Manßfeld</w:t>
      </w:r>
      <w:proofErr w:type="spellEnd"/>
      <w:r>
        <w:t xml:space="preserve"> </w:t>
      </w:r>
      <w:proofErr w:type="spellStart"/>
      <w:r>
        <w:t>unnd</w:t>
      </w:r>
      <w:proofErr w:type="spellEnd"/>
      <w:r>
        <w:t xml:space="preserve"> Stolberg / brachen und </w:t>
      </w:r>
      <w:proofErr w:type="spellStart"/>
      <w:r>
        <w:t>plunderten</w:t>
      </w:r>
      <w:proofErr w:type="spellEnd"/>
      <w:r>
        <w:t xml:space="preserve"> die Schlosser. </w:t>
      </w:r>
    </w:p>
    <w:p w14:paraId="085EC6BC" w14:textId="77777777" w:rsidR="0044777E" w:rsidRDefault="0044777E" w:rsidP="0044777E">
      <w:pPr>
        <w:pStyle w:val="StandardWeb"/>
      </w:pPr>
      <w:r>
        <w:t xml:space="preserve">Do zog Thomas </w:t>
      </w:r>
      <w:proofErr w:type="spellStart"/>
      <w:r>
        <w:t>auß</w:t>
      </w:r>
      <w:proofErr w:type="spellEnd"/>
      <w:r>
        <w:t xml:space="preserve"> / denn er </w:t>
      </w:r>
      <w:proofErr w:type="spellStart"/>
      <w:r>
        <w:t>meynt</w:t>
      </w:r>
      <w:proofErr w:type="spellEnd"/>
      <w:r>
        <w:t xml:space="preserve"> es wer nun das </w:t>
      </w:r>
      <w:proofErr w:type="spellStart"/>
      <w:r>
        <w:t>gantz</w:t>
      </w:r>
      <w:proofErr w:type="spellEnd"/>
      <w:r>
        <w:t xml:space="preserve"> </w:t>
      </w:r>
      <w:proofErr w:type="spellStart"/>
      <w:r>
        <w:t>land</w:t>
      </w:r>
      <w:proofErr w:type="spellEnd"/>
      <w:r>
        <w:t xml:space="preserve"> der </w:t>
      </w:r>
      <w:proofErr w:type="spellStart"/>
      <w:r>
        <w:t>fursten</w:t>
      </w:r>
      <w:proofErr w:type="spellEnd"/>
      <w:r>
        <w:t xml:space="preserve"> abgefallen / und zog gen </w:t>
      </w:r>
      <w:proofErr w:type="spellStart"/>
      <w:r>
        <w:t>Franckenhusen</w:t>
      </w:r>
      <w:proofErr w:type="spellEnd"/>
      <w:r>
        <w:t xml:space="preserve"> mit </w:t>
      </w:r>
      <w:proofErr w:type="spellStart"/>
      <w:r>
        <w:t>drey</w:t>
      </w:r>
      <w:proofErr w:type="spellEnd"/>
      <w:r>
        <w:t xml:space="preserve"> hundert Buben von </w:t>
      </w:r>
      <w:proofErr w:type="spellStart"/>
      <w:r>
        <w:t>Mulhausen</w:t>
      </w:r>
      <w:proofErr w:type="spellEnd"/>
      <w:r>
        <w:t xml:space="preserve"> / und ward der </w:t>
      </w:r>
      <w:proofErr w:type="spellStart"/>
      <w:r>
        <w:t>Böfel</w:t>
      </w:r>
      <w:proofErr w:type="spellEnd"/>
      <w:r>
        <w:t xml:space="preserve"> </w:t>
      </w:r>
      <w:proofErr w:type="spellStart"/>
      <w:r>
        <w:t>yn</w:t>
      </w:r>
      <w:proofErr w:type="spellEnd"/>
      <w:r>
        <w:t xml:space="preserve"> allen </w:t>
      </w:r>
      <w:proofErr w:type="spellStart"/>
      <w:r>
        <w:t>stetten</w:t>
      </w:r>
      <w:proofErr w:type="spellEnd"/>
      <w:r>
        <w:t xml:space="preserve"> </w:t>
      </w:r>
      <w:proofErr w:type="spellStart"/>
      <w:r>
        <w:t>wegig</w:t>
      </w:r>
      <w:proofErr w:type="spellEnd"/>
      <w:r>
        <w:t xml:space="preserve"> / Und wie </w:t>
      </w:r>
      <w:proofErr w:type="spellStart"/>
      <w:r>
        <w:t>wol</w:t>
      </w:r>
      <w:proofErr w:type="spellEnd"/>
      <w:r>
        <w:t xml:space="preserve"> die </w:t>
      </w:r>
      <w:proofErr w:type="spellStart"/>
      <w:r>
        <w:t>Sechsischen</w:t>
      </w:r>
      <w:proofErr w:type="spellEnd"/>
      <w:r>
        <w:t xml:space="preserve"> </w:t>
      </w:r>
      <w:proofErr w:type="spellStart"/>
      <w:r>
        <w:t>Fursten</w:t>
      </w:r>
      <w:proofErr w:type="spellEnd"/>
      <w:r>
        <w:t xml:space="preserve"> sich </w:t>
      </w:r>
      <w:proofErr w:type="spellStart"/>
      <w:r>
        <w:t>rusten</w:t>
      </w:r>
      <w:proofErr w:type="spellEnd"/>
      <w:r>
        <w:t xml:space="preserve"> den </w:t>
      </w:r>
      <w:proofErr w:type="spellStart"/>
      <w:r>
        <w:t>Bauren</w:t>
      </w:r>
      <w:proofErr w:type="spellEnd"/>
      <w:r>
        <w:t xml:space="preserve"> </w:t>
      </w:r>
      <w:proofErr w:type="spellStart"/>
      <w:r>
        <w:t>zuweren</w:t>
      </w:r>
      <w:proofErr w:type="spellEnd"/>
      <w:r>
        <w:t xml:space="preserve"> / und der </w:t>
      </w:r>
      <w:proofErr w:type="spellStart"/>
      <w:r>
        <w:t>Lantgraff</w:t>
      </w:r>
      <w:proofErr w:type="spellEnd"/>
      <w:r>
        <w:t xml:space="preserve"> von Hessen / und die </w:t>
      </w:r>
      <w:proofErr w:type="spellStart"/>
      <w:r>
        <w:t>Hertzogen</w:t>
      </w:r>
      <w:proofErr w:type="spellEnd"/>
      <w:r>
        <w:t xml:space="preserve"> von </w:t>
      </w:r>
      <w:proofErr w:type="spellStart"/>
      <w:r>
        <w:t>Brunswyg</w:t>
      </w:r>
      <w:proofErr w:type="spellEnd"/>
      <w:r>
        <w:t xml:space="preserve"> uff waren den </w:t>
      </w:r>
      <w:proofErr w:type="spellStart"/>
      <w:r>
        <w:t>lermen</w:t>
      </w:r>
      <w:proofErr w:type="spellEnd"/>
      <w:r>
        <w:t xml:space="preserve"> </w:t>
      </w:r>
      <w:proofErr w:type="spellStart"/>
      <w:r>
        <w:t>zustillen</w:t>
      </w:r>
      <w:proofErr w:type="spellEnd"/>
      <w:r>
        <w:t xml:space="preserve"> / doch </w:t>
      </w:r>
      <w:proofErr w:type="spellStart"/>
      <w:r>
        <w:t>hetten</w:t>
      </w:r>
      <w:proofErr w:type="spellEnd"/>
      <w:r>
        <w:t xml:space="preserve"> sie schier das </w:t>
      </w:r>
      <w:proofErr w:type="spellStart"/>
      <w:r>
        <w:t>spil</w:t>
      </w:r>
      <w:proofErr w:type="spellEnd"/>
      <w:r>
        <w:t xml:space="preserve"> </w:t>
      </w:r>
      <w:proofErr w:type="spellStart"/>
      <w:r>
        <w:t>versaumt</w:t>
      </w:r>
      <w:proofErr w:type="spellEnd"/>
      <w:r>
        <w:t xml:space="preserve"> / wo nicht bald die </w:t>
      </w:r>
      <w:proofErr w:type="spellStart"/>
      <w:r>
        <w:t>baurn</w:t>
      </w:r>
      <w:proofErr w:type="spellEnd"/>
      <w:r>
        <w:t xml:space="preserve"> erschreckt </w:t>
      </w:r>
      <w:proofErr w:type="spellStart"/>
      <w:r>
        <w:t>wern</w:t>
      </w:r>
      <w:proofErr w:type="spellEnd"/>
      <w:r>
        <w:t xml:space="preserve"> worden / das sie sich auch </w:t>
      </w:r>
      <w:proofErr w:type="spellStart"/>
      <w:r>
        <w:t>seumten</w:t>
      </w:r>
      <w:proofErr w:type="spellEnd"/>
      <w:r>
        <w:t xml:space="preserve"> / </w:t>
      </w:r>
      <w:proofErr w:type="spellStart"/>
      <w:r>
        <w:t>unnd</w:t>
      </w:r>
      <w:proofErr w:type="spellEnd"/>
      <w:r>
        <w:t xml:space="preserve"> nicht </w:t>
      </w:r>
      <w:proofErr w:type="spellStart"/>
      <w:r>
        <w:t>furt</w:t>
      </w:r>
      <w:proofErr w:type="spellEnd"/>
      <w:r>
        <w:t xml:space="preserve"> zogen / die stet </w:t>
      </w:r>
      <w:proofErr w:type="spellStart"/>
      <w:r>
        <w:t>eynzunemen</w:t>
      </w:r>
      <w:proofErr w:type="spellEnd"/>
      <w:r>
        <w:t xml:space="preserve">. </w:t>
      </w:r>
    </w:p>
    <w:p w14:paraId="36FACCA6" w14:textId="77777777" w:rsidR="0044777E" w:rsidRDefault="0044777E" w:rsidP="0044777E">
      <w:pPr>
        <w:pStyle w:val="StandardWeb"/>
      </w:pPr>
      <w:r>
        <w:t xml:space="preserve">Es fiel aber ein schreck </w:t>
      </w:r>
      <w:proofErr w:type="spellStart"/>
      <w:r>
        <w:t>yn</w:t>
      </w:r>
      <w:proofErr w:type="spellEnd"/>
      <w:r>
        <w:t xml:space="preserve"> die </w:t>
      </w:r>
      <w:proofErr w:type="spellStart"/>
      <w:r>
        <w:t>Baurn</w:t>
      </w:r>
      <w:proofErr w:type="spellEnd"/>
      <w:r>
        <w:t xml:space="preserve"> </w:t>
      </w:r>
      <w:proofErr w:type="spellStart"/>
      <w:r>
        <w:t>uß</w:t>
      </w:r>
      <w:proofErr w:type="spellEnd"/>
      <w:r>
        <w:t xml:space="preserve"> der </w:t>
      </w:r>
      <w:proofErr w:type="spellStart"/>
      <w:r>
        <w:t>ursach</w:t>
      </w:r>
      <w:proofErr w:type="spellEnd"/>
      <w:r>
        <w:t xml:space="preserve"> / do sich die </w:t>
      </w:r>
      <w:proofErr w:type="spellStart"/>
      <w:r>
        <w:t>Graffschafft</w:t>
      </w:r>
      <w:proofErr w:type="spellEnd"/>
      <w:r>
        <w:t xml:space="preserve"> </w:t>
      </w:r>
      <w:proofErr w:type="spellStart"/>
      <w:r>
        <w:t>Manßfelt</w:t>
      </w:r>
      <w:proofErr w:type="spellEnd"/>
      <w:r>
        <w:t xml:space="preserve"> </w:t>
      </w:r>
      <w:proofErr w:type="spellStart"/>
      <w:r>
        <w:t>emport</w:t>
      </w:r>
      <w:proofErr w:type="spellEnd"/>
      <w:r>
        <w:t xml:space="preserve"> </w:t>
      </w:r>
      <w:proofErr w:type="spellStart"/>
      <w:r>
        <w:t>het</w:t>
      </w:r>
      <w:proofErr w:type="spellEnd"/>
      <w:r>
        <w:t xml:space="preserve"> / und </w:t>
      </w:r>
      <w:proofErr w:type="spellStart"/>
      <w:r>
        <w:t>darumb</w:t>
      </w:r>
      <w:proofErr w:type="spellEnd"/>
      <w:r>
        <w:t xml:space="preserve"> alle </w:t>
      </w:r>
      <w:proofErr w:type="spellStart"/>
      <w:r>
        <w:t>Graffschafften</w:t>
      </w:r>
      <w:proofErr w:type="spellEnd"/>
      <w:r>
        <w:t xml:space="preserve"> die dran stossen / macht sich Graff Albrecht uff mit </w:t>
      </w:r>
      <w:proofErr w:type="spellStart"/>
      <w:r>
        <w:t>sechtzig</w:t>
      </w:r>
      <w:proofErr w:type="spellEnd"/>
      <w:r>
        <w:t xml:space="preserve"> </w:t>
      </w:r>
      <w:proofErr w:type="spellStart"/>
      <w:r>
        <w:t>pferden</w:t>
      </w:r>
      <w:proofErr w:type="spellEnd"/>
      <w:r>
        <w:t xml:space="preserve"> / und erstach zwey hundert do </w:t>
      </w:r>
      <w:proofErr w:type="spellStart"/>
      <w:r>
        <w:t>erschracken</w:t>
      </w:r>
      <w:proofErr w:type="spellEnd"/>
      <w:r>
        <w:t xml:space="preserve"> die </w:t>
      </w:r>
      <w:proofErr w:type="spellStart"/>
      <w:r>
        <w:t>baurn</w:t>
      </w:r>
      <w:proofErr w:type="spellEnd"/>
      <w:r>
        <w:t xml:space="preserve"> / und zogen </w:t>
      </w:r>
      <w:proofErr w:type="spellStart"/>
      <w:r>
        <w:t>nit</w:t>
      </w:r>
      <w:proofErr w:type="spellEnd"/>
      <w:r>
        <w:t xml:space="preserve"> </w:t>
      </w:r>
      <w:proofErr w:type="spellStart"/>
      <w:r>
        <w:t>furt</w:t>
      </w:r>
      <w:proofErr w:type="spellEnd"/>
      <w:r>
        <w:t xml:space="preserve"> / </w:t>
      </w:r>
      <w:proofErr w:type="spellStart"/>
      <w:r>
        <w:t>sunder</w:t>
      </w:r>
      <w:proofErr w:type="spellEnd"/>
      <w:r>
        <w:t xml:space="preserve"> </w:t>
      </w:r>
      <w:proofErr w:type="spellStart"/>
      <w:r>
        <w:t>louffen</w:t>
      </w:r>
      <w:proofErr w:type="spellEnd"/>
      <w:r>
        <w:t xml:space="preserve"> all gen </w:t>
      </w:r>
      <w:proofErr w:type="spellStart"/>
      <w:r>
        <w:t>Franckenhusen</w:t>
      </w:r>
      <w:proofErr w:type="spellEnd"/>
      <w:r>
        <w:t xml:space="preserve"> / da zu warten biß der </w:t>
      </w:r>
      <w:proofErr w:type="spellStart"/>
      <w:r>
        <w:t>hauffe</w:t>
      </w:r>
      <w:proofErr w:type="spellEnd"/>
      <w:r>
        <w:t xml:space="preserve"> grosser wurde / </w:t>
      </w:r>
      <w:proofErr w:type="spellStart"/>
      <w:r>
        <w:t>unnd</w:t>
      </w:r>
      <w:proofErr w:type="spellEnd"/>
      <w:r>
        <w:t xml:space="preserve"> verzogen do / biß das die </w:t>
      </w:r>
      <w:proofErr w:type="spellStart"/>
      <w:r>
        <w:t>Fursten</w:t>
      </w:r>
      <w:proofErr w:type="spellEnd"/>
      <w:r>
        <w:t xml:space="preserve"> auch </w:t>
      </w:r>
      <w:proofErr w:type="spellStart"/>
      <w:r>
        <w:t>zusamenkamen</w:t>
      </w:r>
      <w:proofErr w:type="spellEnd"/>
      <w:r>
        <w:t xml:space="preserve">. </w:t>
      </w:r>
    </w:p>
    <w:p w14:paraId="4E89D88A" w14:textId="77777777" w:rsidR="0044777E" w:rsidRDefault="0044777E" w:rsidP="0044777E">
      <w:pPr>
        <w:pStyle w:val="StandardWeb"/>
      </w:pPr>
      <w:r>
        <w:t xml:space="preserve">Also zogen die </w:t>
      </w:r>
      <w:proofErr w:type="spellStart"/>
      <w:r>
        <w:t>Fursten</w:t>
      </w:r>
      <w:proofErr w:type="spellEnd"/>
      <w:r>
        <w:t xml:space="preserve"> Hertzog Johans zu </w:t>
      </w:r>
      <w:proofErr w:type="spellStart"/>
      <w:r>
        <w:t>Sachßen</w:t>
      </w:r>
      <w:proofErr w:type="spellEnd"/>
      <w:r>
        <w:t xml:space="preserve"> geschickten / Hertzog Georg zu </w:t>
      </w:r>
      <w:proofErr w:type="spellStart"/>
      <w:r>
        <w:t>Sachßen</w:t>
      </w:r>
      <w:proofErr w:type="spellEnd"/>
      <w:r>
        <w:t xml:space="preserve"> / </w:t>
      </w:r>
      <w:proofErr w:type="spellStart"/>
      <w:r>
        <w:t>Lanndtgraff</w:t>
      </w:r>
      <w:proofErr w:type="spellEnd"/>
      <w:r>
        <w:t xml:space="preserve"> Philips zu Hessen / und </w:t>
      </w:r>
      <w:proofErr w:type="spellStart"/>
      <w:r>
        <w:t>hertzog</w:t>
      </w:r>
      <w:proofErr w:type="spellEnd"/>
      <w:r>
        <w:t xml:space="preserve"> Henrich von </w:t>
      </w:r>
      <w:proofErr w:type="spellStart"/>
      <w:r>
        <w:t>Brunswyg</w:t>
      </w:r>
      <w:proofErr w:type="spellEnd"/>
      <w:r>
        <w:t xml:space="preserve"> wider die </w:t>
      </w:r>
      <w:proofErr w:type="spellStart"/>
      <w:r>
        <w:t>baurn</w:t>
      </w:r>
      <w:proofErr w:type="spellEnd"/>
      <w:r>
        <w:t xml:space="preserve"> mit </w:t>
      </w:r>
      <w:proofErr w:type="spellStart"/>
      <w:r>
        <w:t>funffzehenhundert</w:t>
      </w:r>
      <w:proofErr w:type="spellEnd"/>
      <w:r>
        <w:t xml:space="preserve"> </w:t>
      </w:r>
      <w:proofErr w:type="spellStart"/>
      <w:r>
        <w:t>pferden</w:t>
      </w:r>
      <w:proofErr w:type="spellEnd"/>
      <w:r>
        <w:t xml:space="preserve"> / und </w:t>
      </w:r>
      <w:proofErr w:type="spellStart"/>
      <w:r>
        <w:t>nit</w:t>
      </w:r>
      <w:proofErr w:type="spellEnd"/>
      <w:r>
        <w:t xml:space="preserve"> </w:t>
      </w:r>
      <w:proofErr w:type="spellStart"/>
      <w:r>
        <w:t>vil</w:t>
      </w:r>
      <w:proofErr w:type="spellEnd"/>
      <w:r>
        <w:t xml:space="preserve"> </w:t>
      </w:r>
      <w:proofErr w:type="spellStart"/>
      <w:r>
        <w:t>fußvolck</w:t>
      </w:r>
      <w:proofErr w:type="spellEnd"/>
      <w:r>
        <w:t xml:space="preserve"> / Es </w:t>
      </w:r>
      <w:proofErr w:type="spellStart"/>
      <w:r>
        <w:t>hetten</w:t>
      </w:r>
      <w:proofErr w:type="spellEnd"/>
      <w:r>
        <w:t xml:space="preserve"> aber die </w:t>
      </w:r>
      <w:proofErr w:type="spellStart"/>
      <w:r>
        <w:t>Baurn</w:t>
      </w:r>
      <w:proofErr w:type="spellEnd"/>
      <w:r>
        <w:t xml:space="preserve"> </w:t>
      </w:r>
      <w:proofErr w:type="spellStart"/>
      <w:r>
        <w:t>yhr</w:t>
      </w:r>
      <w:proofErr w:type="spellEnd"/>
      <w:r>
        <w:t xml:space="preserve"> </w:t>
      </w:r>
      <w:proofErr w:type="spellStart"/>
      <w:r>
        <w:t>wagenburg</w:t>
      </w:r>
      <w:proofErr w:type="spellEnd"/>
      <w:r>
        <w:t xml:space="preserve"> geschlagen uff einen </w:t>
      </w:r>
      <w:proofErr w:type="spellStart"/>
      <w:r>
        <w:t>berg</w:t>
      </w:r>
      <w:proofErr w:type="spellEnd"/>
      <w:r>
        <w:t xml:space="preserve"> bey </w:t>
      </w:r>
      <w:proofErr w:type="spellStart"/>
      <w:r>
        <w:t>Franckenhusen</w:t>
      </w:r>
      <w:proofErr w:type="spellEnd"/>
      <w:r>
        <w:t xml:space="preserve"> / das man nicht </w:t>
      </w:r>
      <w:proofErr w:type="spellStart"/>
      <w:r>
        <w:t>wol</w:t>
      </w:r>
      <w:proofErr w:type="spellEnd"/>
      <w:r>
        <w:t xml:space="preserve"> zu </w:t>
      </w:r>
      <w:proofErr w:type="spellStart"/>
      <w:r>
        <w:t>yhn</w:t>
      </w:r>
      <w:proofErr w:type="spellEnd"/>
      <w:r>
        <w:t xml:space="preserve"> </w:t>
      </w:r>
      <w:proofErr w:type="spellStart"/>
      <w:r>
        <w:t>mocht</w:t>
      </w:r>
      <w:proofErr w:type="spellEnd"/>
      <w:r>
        <w:t xml:space="preserve"> mit den </w:t>
      </w:r>
      <w:proofErr w:type="spellStart"/>
      <w:r>
        <w:t>reysigen</w:t>
      </w:r>
      <w:proofErr w:type="spellEnd"/>
      <w:r>
        <w:t xml:space="preserve"> / doch </w:t>
      </w:r>
      <w:proofErr w:type="spellStart"/>
      <w:r>
        <w:t>hetten</w:t>
      </w:r>
      <w:proofErr w:type="spellEnd"/>
      <w:r>
        <w:t xml:space="preserve"> sie nicht </w:t>
      </w:r>
      <w:proofErr w:type="spellStart"/>
      <w:r>
        <w:t>vil</w:t>
      </w:r>
      <w:proofErr w:type="spellEnd"/>
      <w:r>
        <w:t xml:space="preserve"> </w:t>
      </w:r>
      <w:proofErr w:type="spellStart"/>
      <w:r>
        <w:t>geschutz</w:t>
      </w:r>
      <w:proofErr w:type="spellEnd"/>
      <w:r>
        <w:t xml:space="preserve"> / und </w:t>
      </w:r>
      <w:proofErr w:type="spellStart"/>
      <w:r>
        <w:t>harnisch</w:t>
      </w:r>
      <w:proofErr w:type="spellEnd"/>
      <w:r>
        <w:t xml:space="preserve"> / und waren </w:t>
      </w:r>
      <w:proofErr w:type="spellStart"/>
      <w:r>
        <w:t>gantz</w:t>
      </w:r>
      <w:proofErr w:type="spellEnd"/>
      <w:r>
        <w:t xml:space="preserve"> ungeschickt </w:t>
      </w:r>
      <w:proofErr w:type="spellStart"/>
      <w:r>
        <w:t>unnd</w:t>
      </w:r>
      <w:proofErr w:type="spellEnd"/>
      <w:r>
        <w:t xml:space="preserve"> </w:t>
      </w:r>
      <w:proofErr w:type="spellStart"/>
      <w:r>
        <w:t>ungerust</w:t>
      </w:r>
      <w:proofErr w:type="spellEnd"/>
      <w:r>
        <w:t xml:space="preserve">. </w:t>
      </w:r>
    </w:p>
    <w:p w14:paraId="194516FA" w14:textId="77777777" w:rsidR="0044777E" w:rsidRDefault="0044777E" w:rsidP="0044777E">
      <w:pPr>
        <w:pStyle w:val="StandardWeb"/>
      </w:pPr>
      <w:proofErr w:type="spellStart"/>
      <w:r>
        <w:t>Solchs</w:t>
      </w:r>
      <w:proofErr w:type="spellEnd"/>
      <w:r>
        <w:t xml:space="preserve"> sahen die </w:t>
      </w:r>
      <w:proofErr w:type="spellStart"/>
      <w:r>
        <w:t>Fursten</w:t>
      </w:r>
      <w:proofErr w:type="spellEnd"/>
      <w:r>
        <w:t xml:space="preserve"> / und </w:t>
      </w:r>
      <w:proofErr w:type="spellStart"/>
      <w:r>
        <w:t>erbarmeneten</w:t>
      </w:r>
      <w:proofErr w:type="spellEnd"/>
      <w:r>
        <w:t xml:space="preserve"> sich der torechten elenden </w:t>
      </w:r>
      <w:proofErr w:type="spellStart"/>
      <w:r>
        <w:t>leut</w:t>
      </w:r>
      <w:proofErr w:type="spellEnd"/>
      <w:r>
        <w:t xml:space="preserve"> / </w:t>
      </w:r>
      <w:proofErr w:type="spellStart"/>
      <w:r>
        <w:t>unnd</w:t>
      </w:r>
      <w:proofErr w:type="spellEnd"/>
      <w:r>
        <w:t xml:space="preserve"> </w:t>
      </w:r>
      <w:proofErr w:type="spellStart"/>
      <w:r>
        <w:t>namen</w:t>
      </w:r>
      <w:proofErr w:type="spellEnd"/>
      <w:r>
        <w:t xml:space="preserve"> </w:t>
      </w:r>
      <w:proofErr w:type="spellStart"/>
      <w:r>
        <w:t>handlung</w:t>
      </w:r>
      <w:proofErr w:type="spellEnd"/>
      <w:r>
        <w:t xml:space="preserve"> </w:t>
      </w:r>
      <w:proofErr w:type="spellStart"/>
      <w:r>
        <w:t>fur</w:t>
      </w:r>
      <w:proofErr w:type="spellEnd"/>
      <w:r>
        <w:t xml:space="preserve"> / sie </w:t>
      </w:r>
      <w:proofErr w:type="spellStart"/>
      <w:r>
        <w:t>abzumanen</w:t>
      </w:r>
      <w:proofErr w:type="spellEnd"/>
      <w:r>
        <w:t xml:space="preserve"> / und schickten zu </w:t>
      </w:r>
      <w:proofErr w:type="spellStart"/>
      <w:r>
        <w:t>yhn</w:t>
      </w:r>
      <w:proofErr w:type="spellEnd"/>
      <w:r>
        <w:t xml:space="preserve"> / das sie abzogen / und </w:t>
      </w:r>
      <w:proofErr w:type="spellStart"/>
      <w:r>
        <w:t>uberantworten</w:t>
      </w:r>
      <w:proofErr w:type="spellEnd"/>
      <w:r>
        <w:t xml:space="preserve"> die </w:t>
      </w:r>
      <w:proofErr w:type="spellStart"/>
      <w:r>
        <w:t>Hawptleut</w:t>
      </w:r>
      <w:proofErr w:type="spellEnd"/>
      <w:r>
        <w:t xml:space="preserve"> </w:t>
      </w:r>
      <w:proofErr w:type="spellStart"/>
      <w:r>
        <w:t>unnd</w:t>
      </w:r>
      <w:proofErr w:type="spellEnd"/>
      <w:r>
        <w:t xml:space="preserve"> </w:t>
      </w:r>
      <w:proofErr w:type="spellStart"/>
      <w:r>
        <w:t>anfenger</w:t>
      </w:r>
      <w:proofErr w:type="spellEnd"/>
      <w:r>
        <w:t xml:space="preserve"> des </w:t>
      </w:r>
      <w:proofErr w:type="spellStart"/>
      <w:r>
        <w:t>lermens</w:t>
      </w:r>
      <w:proofErr w:type="spellEnd"/>
      <w:r>
        <w:t xml:space="preserve"> / Die armen </w:t>
      </w:r>
      <w:proofErr w:type="spellStart"/>
      <w:r>
        <w:t>leut</w:t>
      </w:r>
      <w:proofErr w:type="spellEnd"/>
      <w:r>
        <w:t xml:space="preserve"> warn erschrocken / und werden </w:t>
      </w:r>
      <w:proofErr w:type="spellStart"/>
      <w:r>
        <w:t>wol</w:t>
      </w:r>
      <w:proofErr w:type="spellEnd"/>
      <w:r>
        <w:t xml:space="preserve"> zuweisen gewesen / aber der </w:t>
      </w:r>
      <w:proofErr w:type="spellStart"/>
      <w:r>
        <w:t>Teuffel</w:t>
      </w:r>
      <w:proofErr w:type="spellEnd"/>
      <w:r>
        <w:t xml:space="preserve"> </w:t>
      </w:r>
      <w:proofErr w:type="spellStart"/>
      <w:r>
        <w:t>wolt</w:t>
      </w:r>
      <w:proofErr w:type="spellEnd"/>
      <w:r>
        <w:t xml:space="preserve"> sein </w:t>
      </w:r>
      <w:proofErr w:type="spellStart"/>
      <w:r>
        <w:t>mutwillen</w:t>
      </w:r>
      <w:proofErr w:type="spellEnd"/>
      <w:r>
        <w:t xml:space="preserve"> </w:t>
      </w:r>
      <w:proofErr w:type="spellStart"/>
      <w:r>
        <w:t>außrichten</w:t>
      </w:r>
      <w:proofErr w:type="spellEnd"/>
      <w:r>
        <w:t xml:space="preserve"> durch </w:t>
      </w:r>
      <w:proofErr w:type="spellStart"/>
      <w:r>
        <w:t>thoma</w:t>
      </w:r>
      <w:proofErr w:type="spellEnd"/>
      <w:r>
        <w:t xml:space="preserve"> / der </w:t>
      </w:r>
      <w:proofErr w:type="spellStart"/>
      <w:r>
        <w:t>trib</w:t>
      </w:r>
      <w:proofErr w:type="spellEnd"/>
      <w:r>
        <w:t xml:space="preserve"> den </w:t>
      </w:r>
      <w:proofErr w:type="spellStart"/>
      <w:r>
        <w:t>Thomam</w:t>
      </w:r>
      <w:proofErr w:type="spellEnd"/>
      <w:r>
        <w:t xml:space="preserve"> das er sie </w:t>
      </w:r>
      <w:proofErr w:type="spellStart"/>
      <w:r>
        <w:t>vermanet</w:t>
      </w:r>
      <w:proofErr w:type="spellEnd"/>
      <w:r>
        <w:t xml:space="preserve"> zubleiben / und sich zu </w:t>
      </w:r>
      <w:proofErr w:type="spellStart"/>
      <w:r>
        <w:t>weren</w:t>
      </w:r>
      <w:proofErr w:type="spellEnd"/>
      <w:r>
        <w:t xml:space="preserve"> / </w:t>
      </w:r>
      <w:proofErr w:type="spellStart"/>
      <w:r>
        <w:t>darumb</w:t>
      </w:r>
      <w:proofErr w:type="spellEnd"/>
      <w:r>
        <w:t xml:space="preserve"> trat er </w:t>
      </w:r>
      <w:proofErr w:type="spellStart"/>
      <w:r>
        <w:t>auff</w:t>
      </w:r>
      <w:proofErr w:type="spellEnd"/>
      <w:r>
        <w:t xml:space="preserve"> und redet also. </w:t>
      </w:r>
    </w:p>
    <w:p w14:paraId="0A8F3D6E" w14:textId="77777777" w:rsidR="0044777E" w:rsidRDefault="0044777E" w:rsidP="0044777E">
      <w:pPr>
        <w:pStyle w:val="StandardWeb"/>
      </w:pPr>
      <w:r>
        <w:t xml:space="preserve">Lieben Bruder / </w:t>
      </w:r>
      <w:proofErr w:type="spellStart"/>
      <w:r>
        <w:t>Ir</w:t>
      </w:r>
      <w:proofErr w:type="spellEnd"/>
      <w:r>
        <w:t xml:space="preserve"> </w:t>
      </w:r>
      <w:proofErr w:type="spellStart"/>
      <w:r>
        <w:t>sehent</w:t>
      </w:r>
      <w:proofErr w:type="spellEnd"/>
      <w:r>
        <w:t xml:space="preserve"> das die Tyrannen unsere </w:t>
      </w:r>
      <w:proofErr w:type="spellStart"/>
      <w:r>
        <w:t>feynd</w:t>
      </w:r>
      <w:proofErr w:type="spellEnd"/>
      <w:r>
        <w:t xml:space="preserve"> da </w:t>
      </w:r>
      <w:proofErr w:type="spellStart"/>
      <w:r>
        <w:t>seynd</w:t>
      </w:r>
      <w:proofErr w:type="spellEnd"/>
      <w:r>
        <w:t xml:space="preserve"> / </w:t>
      </w:r>
      <w:proofErr w:type="spellStart"/>
      <w:r>
        <w:t>unnd</w:t>
      </w:r>
      <w:proofErr w:type="spellEnd"/>
      <w:r>
        <w:t xml:space="preserve"> unterstehen sich uns </w:t>
      </w:r>
      <w:proofErr w:type="spellStart"/>
      <w:r>
        <w:t>zuerwurgen</w:t>
      </w:r>
      <w:proofErr w:type="spellEnd"/>
      <w:r>
        <w:t xml:space="preserve"> / und sind doch so </w:t>
      </w:r>
      <w:proofErr w:type="spellStart"/>
      <w:r>
        <w:t>forchtsam</w:t>
      </w:r>
      <w:proofErr w:type="spellEnd"/>
      <w:r>
        <w:t xml:space="preserve"> / das sie uns nicht </w:t>
      </w:r>
      <w:proofErr w:type="spellStart"/>
      <w:r>
        <w:t>durffen</w:t>
      </w:r>
      <w:proofErr w:type="spellEnd"/>
      <w:r>
        <w:t xml:space="preserve"> </w:t>
      </w:r>
      <w:proofErr w:type="spellStart"/>
      <w:r>
        <w:t>angreiffen</w:t>
      </w:r>
      <w:proofErr w:type="spellEnd"/>
      <w:r>
        <w:t xml:space="preserve"> / und fordern das </w:t>
      </w:r>
      <w:proofErr w:type="spellStart"/>
      <w:r>
        <w:t>yhr</w:t>
      </w:r>
      <w:proofErr w:type="spellEnd"/>
      <w:r>
        <w:t xml:space="preserve"> </w:t>
      </w:r>
      <w:proofErr w:type="spellStart"/>
      <w:r>
        <w:t>solt</w:t>
      </w:r>
      <w:proofErr w:type="spellEnd"/>
      <w:r>
        <w:t xml:space="preserve"> abziehen / </w:t>
      </w:r>
      <w:proofErr w:type="spellStart"/>
      <w:r>
        <w:t>solt</w:t>
      </w:r>
      <w:proofErr w:type="spellEnd"/>
      <w:r>
        <w:t xml:space="preserve"> die </w:t>
      </w:r>
      <w:proofErr w:type="spellStart"/>
      <w:r>
        <w:t>anfenger</w:t>
      </w:r>
      <w:proofErr w:type="spellEnd"/>
      <w:r>
        <w:t xml:space="preserve"> dieser </w:t>
      </w:r>
      <w:proofErr w:type="spellStart"/>
      <w:r>
        <w:t>sach</w:t>
      </w:r>
      <w:proofErr w:type="spellEnd"/>
      <w:r>
        <w:t xml:space="preserve"> </w:t>
      </w:r>
      <w:proofErr w:type="spellStart"/>
      <w:r>
        <w:t>unberantworten</w:t>
      </w:r>
      <w:proofErr w:type="spellEnd"/>
      <w:r>
        <w:t xml:space="preserve"> / Nun lieben Bruder / </w:t>
      </w:r>
      <w:proofErr w:type="spellStart"/>
      <w:r>
        <w:t>yhr</w:t>
      </w:r>
      <w:proofErr w:type="spellEnd"/>
      <w:r>
        <w:t xml:space="preserve"> wißt das ich solch </w:t>
      </w:r>
      <w:proofErr w:type="spellStart"/>
      <w:r>
        <w:t>sach</w:t>
      </w:r>
      <w:proofErr w:type="spellEnd"/>
      <w:r>
        <w:t xml:space="preserve"> aus Gottes </w:t>
      </w:r>
      <w:proofErr w:type="spellStart"/>
      <w:r>
        <w:t>bevelh</w:t>
      </w:r>
      <w:proofErr w:type="spellEnd"/>
      <w:r>
        <w:t xml:space="preserve"> hab angefangen und nicht aus </w:t>
      </w:r>
      <w:proofErr w:type="spellStart"/>
      <w:r>
        <w:t>eygnem</w:t>
      </w:r>
      <w:proofErr w:type="spellEnd"/>
      <w:r>
        <w:t xml:space="preserve"> </w:t>
      </w:r>
      <w:proofErr w:type="spellStart"/>
      <w:r>
        <w:t>furnemen</w:t>
      </w:r>
      <w:proofErr w:type="spellEnd"/>
      <w:r>
        <w:t xml:space="preserve"> oder </w:t>
      </w:r>
      <w:proofErr w:type="spellStart"/>
      <w:r>
        <w:t>kunheit</w:t>
      </w:r>
      <w:proofErr w:type="spellEnd"/>
      <w:r>
        <w:t xml:space="preserve"> / denn ich kein </w:t>
      </w:r>
      <w:proofErr w:type="spellStart"/>
      <w:r>
        <w:t>krieger</w:t>
      </w:r>
      <w:proofErr w:type="spellEnd"/>
      <w:r>
        <w:t xml:space="preserve"> mein tag nie gewesen bin / </w:t>
      </w:r>
      <w:proofErr w:type="spellStart"/>
      <w:r>
        <w:t>dweyl</w:t>
      </w:r>
      <w:proofErr w:type="spellEnd"/>
      <w:r>
        <w:t xml:space="preserve"> aber Gott mir </w:t>
      </w:r>
      <w:proofErr w:type="spellStart"/>
      <w:r>
        <w:t>muntlich</w:t>
      </w:r>
      <w:proofErr w:type="spellEnd"/>
      <w:r>
        <w:t xml:space="preserve"> </w:t>
      </w:r>
      <w:proofErr w:type="spellStart"/>
      <w:r>
        <w:t>gebotten</w:t>
      </w:r>
      <w:proofErr w:type="spellEnd"/>
      <w:r>
        <w:t xml:space="preserve"> hat aus zuziehen / bin ich schuldig und </w:t>
      </w:r>
      <w:proofErr w:type="spellStart"/>
      <w:r>
        <w:t>yhr</w:t>
      </w:r>
      <w:proofErr w:type="spellEnd"/>
      <w:r>
        <w:t xml:space="preserve"> alle / da zubleiben </w:t>
      </w:r>
      <w:proofErr w:type="spellStart"/>
      <w:r>
        <w:t>unnd</w:t>
      </w:r>
      <w:proofErr w:type="spellEnd"/>
      <w:r>
        <w:t xml:space="preserve"> des </w:t>
      </w:r>
      <w:proofErr w:type="spellStart"/>
      <w:r>
        <w:t>ends</w:t>
      </w:r>
      <w:proofErr w:type="spellEnd"/>
      <w:r>
        <w:t xml:space="preserve"> zu warten / Es </w:t>
      </w:r>
      <w:proofErr w:type="spellStart"/>
      <w:r>
        <w:t>gebote</w:t>
      </w:r>
      <w:proofErr w:type="spellEnd"/>
      <w:r>
        <w:t xml:space="preserve"> </w:t>
      </w:r>
      <w:proofErr w:type="spellStart"/>
      <w:r>
        <w:t>Got</w:t>
      </w:r>
      <w:proofErr w:type="spellEnd"/>
      <w:r>
        <w:t xml:space="preserve"> Abraham seinen </w:t>
      </w:r>
      <w:proofErr w:type="spellStart"/>
      <w:r>
        <w:t>son</w:t>
      </w:r>
      <w:proofErr w:type="spellEnd"/>
      <w:r>
        <w:t xml:space="preserve"> zu </w:t>
      </w:r>
      <w:proofErr w:type="spellStart"/>
      <w:r>
        <w:t>opffern</w:t>
      </w:r>
      <w:proofErr w:type="spellEnd"/>
      <w:r>
        <w:t xml:space="preserve"> / nun wißt Abraham nicht wie es </w:t>
      </w:r>
      <w:proofErr w:type="spellStart"/>
      <w:r>
        <w:t>geen</w:t>
      </w:r>
      <w:proofErr w:type="spellEnd"/>
      <w:r>
        <w:t xml:space="preserve"> </w:t>
      </w:r>
      <w:proofErr w:type="spellStart"/>
      <w:r>
        <w:t>solt</w:t>
      </w:r>
      <w:proofErr w:type="spellEnd"/>
      <w:r>
        <w:t xml:space="preserve"> / dennoch </w:t>
      </w:r>
      <w:proofErr w:type="spellStart"/>
      <w:r>
        <w:t>volgt</w:t>
      </w:r>
      <w:proofErr w:type="spellEnd"/>
      <w:r>
        <w:t xml:space="preserve"> er </w:t>
      </w:r>
      <w:proofErr w:type="spellStart"/>
      <w:r>
        <w:t>Got</w:t>
      </w:r>
      <w:proofErr w:type="spellEnd"/>
      <w:r>
        <w:t xml:space="preserve"> / und </w:t>
      </w:r>
      <w:proofErr w:type="spellStart"/>
      <w:r>
        <w:t>fure</w:t>
      </w:r>
      <w:proofErr w:type="spellEnd"/>
      <w:r>
        <w:t xml:space="preserve"> </w:t>
      </w:r>
      <w:proofErr w:type="spellStart"/>
      <w:r>
        <w:t>furt</w:t>
      </w:r>
      <w:proofErr w:type="spellEnd"/>
      <w:r>
        <w:t xml:space="preserve"> / </w:t>
      </w:r>
      <w:proofErr w:type="spellStart"/>
      <w:r>
        <w:t>wolt</w:t>
      </w:r>
      <w:proofErr w:type="spellEnd"/>
      <w:r>
        <w:t xml:space="preserve"> das </w:t>
      </w:r>
      <w:proofErr w:type="spellStart"/>
      <w:r>
        <w:t>frum</w:t>
      </w:r>
      <w:proofErr w:type="spellEnd"/>
      <w:r>
        <w:t xml:space="preserve"> </w:t>
      </w:r>
      <w:proofErr w:type="spellStart"/>
      <w:r>
        <w:t>kind</w:t>
      </w:r>
      <w:proofErr w:type="spellEnd"/>
      <w:r>
        <w:t xml:space="preserve"> </w:t>
      </w:r>
      <w:proofErr w:type="spellStart"/>
      <w:r>
        <w:t>opffern</w:t>
      </w:r>
      <w:proofErr w:type="spellEnd"/>
      <w:r>
        <w:t xml:space="preserve"> und todten / Da errettet </w:t>
      </w:r>
      <w:proofErr w:type="spellStart"/>
      <w:r>
        <w:t>Got</w:t>
      </w:r>
      <w:proofErr w:type="spellEnd"/>
      <w:r>
        <w:t xml:space="preserve"> Isaac / und behielt </w:t>
      </w:r>
      <w:proofErr w:type="spellStart"/>
      <w:r>
        <w:t>yhn</w:t>
      </w:r>
      <w:proofErr w:type="spellEnd"/>
      <w:r>
        <w:t xml:space="preserve"> beym leben. Also auch wir / </w:t>
      </w:r>
      <w:proofErr w:type="spellStart"/>
      <w:r>
        <w:t>dweyl</w:t>
      </w:r>
      <w:proofErr w:type="spellEnd"/>
      <w:r>
        <w:t xml:space="preserve"> wir </w:t>
      </w:r>
      <w:proofErr w:type="spellStart"/>
      <w:r>
        <w:t>bevelh</w:t>
      </w:r>
      <w:proofErr w:type="spellEnd"/>
      <w:r>
        <w:t xml:space="preserve"> von </w:t>
      </w:r>
      <w:proofErr w:type="spellStart"/>
      <w:r>
        <w:t>Got</w:t>
      </w:r>
      <w:proofErr w:type="spellEnd"/>
      <w:r>
        <w:t xml:space="preserve"> haben / sollen wir des </w:t>
      </w:r>
      <w:proofErr w:type="spellStart"/>
      <w:r>
        <w:t>ends</w:t>
      </w:r>
      <w:proofErr w:type="spellEnd"/>
      <w:r>
        <w:t xml:space="preserve"> warten / und </w:t>
      </w:r>
      <w:proofErr w:type="spellStart"/>
      <w:r>
        <w:t>Got</w:t>
      </w:r>
      <w:proofErr w:type="spellEnd"/>
      <w:r>
        <w:t xml:space="preserve"> lassen </w:t>
      </w:r>
      <w:proofErr w:type="spellStart"/>
      <w:r>
        <w:t>fur</w:t>
      </w:r>
      <w:proofErr w:type="spellEnd"/>
      <w:r>
        <w:t xml:space="preserve"> uns sorgen. </w:t>
      </w:r>
      <w:proofErr w:type="spellStart"/>
      <w:r>
        <w:t>Daruber</w:t>
      </w:r>
      <w:proofErr w:type="spellEnd"/>
      <w:r>
        <w:t xml:space="preserve"> aber hab ich nicht </w:t>
      </w:r>
      <w:proofErr w:type="spellStart"/>
      <w:r>
        <w:t>zweyffel</w:t>
      </w:r>
      <w:proofErr w:type="spellEnd"/>
      <w:r>
        <w:t xml:space="preserve"> / es werde </w:t>
      </w:r>
      <w:proofErr w:type="spellStart"/>
      <w:r>
        <w:t>wol</w:t>
      </w:r>
      <w:proofErr w:type="spellEnd"/>
      <w:r>
        <w:t xml:space="preserve"> </w:t>
      </w:r>
      <w:proofErr w:type="spellStart"/>
      <w:r>
        <w:t>geratten</w:t>
      </w:r>
      <w:proofErr w:type="spellEnd"/>
      <w:r>
        <w:t xml:space="preserve"> / </w:t>
      </w:r>
      <w:proofErr w:type="spellStart"/>
      <w:r>
        <w:t>unnd</w:t>
      </w:r>
      <w:proofErr w:type="spellEnd"/>
      <w:r>
        <w:t xml:space="preserve"> wir werden </w:t>
      </w:r>
      <w:proofErr w:type="spellStart"/>
      <w:r>
        <w:t>disen</w:t>
      </w:r>
      <w:proofErr w:type="spellEnd"/>
      <w:r>
        <w:t xml:space="preserve"> </w:t>
      </w:r>
      <w:proofErr w:type="spellStart"/>
      <w:r>
        <w:t>hewtigen</w:t>
      </w:r>
      <w:proofErr w:type="spellEnd"/>
      <w:r>
        <w:t xml:space="preserve"> tag Gottes </w:t>
      </w:r>
      <w:proofErr w:type="spellStart"/>
      <w:r>
        <w:t>hilff</w:t>
      </w:r>
      <w:proofErr w:type="spellEnd"/>
      <w:r>
        <w:t xml:space="preserve"> sehen / und unsere </w:t>
      </w:r>
      <w:proofErr w:type="spellStart"/>
      <w:r>
        <w:t>feynd</w:t>
      </w:r>
      <w:proofErr w:type="spellEnd"/>
      <w:r>
        <w:t xml:space="preserve"> alle vertilgen / denn </w:t>
      </w:r>
      <w:proofErr w:type="spellStart"/>
      <w:r>
        <w:t>Got</w:t>
      </w:r>
      <w:proofErr w:type="spellEnd"/>
      <w:r>
        <w:t xml:space="preserve"> spricht </w:t>
      </w:r>
      <w:proofErr w:type="spellStart"/>
      <w:r>
        <w:t>offt</w:t>
      </w:r>
      <w:proofErr w:type="spellEnd"/>
      <w:r>
        <w:t xml:space="preserve"> </w:t>
      </w:r>
      <w:proofErr w:type="spellStart"/>
      <w:r>
        <w:t>ynn</w:t>
      </w:r>
      <w:proofErr w:type="spellEnd"/>
      <w:r>
        <w:t xml:space="preserve"> der </w:t>
      </w:r>
      <w:proofErr w:type="spellStart"/>
      <w:r>
        <w:t>schrifft</w:t>
      </w:r>
      <w:proofErr w:type="spellEnd"/>
      <w:r>
        <w:t xml:space="preserve"> er wolle den armen / den </w:t>
      </w:r>
      <w:proofErr w:type="spellStart"/>
      <w:r>
        <w:t>fromen</w:t>
      </w:r>
      <w:proofErr w:type="spellEnd"/>
      <w:r>
        <w:t xml:space="preserve"> </w:t>
      </w:r>
      <w:proofErr w:type="spellStart"/>
      <w:r>
        <w:t>helffen</w:t>
      </w:r>
      <w:proofErr w:type="spellEnd"/>
      <w:r>
        <w:t xml:space="preserve"> / und die </w:t>
      </w:r>
      <w:proofErr w:type="spellStart"/>
      <w:r>
        <w:t>gotlosen</w:t>
      </w:r>
      <w:proofErr w:type="spellEnd"/>
      <w:r>
        <w:t xml:space="preserve"> </w:t>
      </w:r>
      <w:proofErr w:type="spellStart"/>
      <w:r>
        <w:t>außrotten</w:t>
      </w:r>
      <w:proofErr w:type="spellEnd"/>
      <w:r>
        <w:t xml:space="preserve"> / Nun </w:t>
      </w:r>
      <w:proofErr w:type="spellStart"/>
      <w:r>
        <w:t>synd</w:t>
      </w:r>
      <w:proofErr w:type="spellEnd"/>
      <w:r>
        <w:t xml:space="preserve"> wir </w:t>
      </w:r>
      <w:proofErr w:type="spellStart"/>
      <w:r>
        <w:t>yhe</w:t>
      </w:r>
      <w:proofErr w:type="spellEnd"/>
      <w:r>
        <w:t xml:space="preserve"> die armen / </w:t>
      </w:r>
      <w:proofErr w:type="spellStart"/>
      <w:r>
        <w:t>unnd</w:t>
      </w:r>
      <w:proofErr w:type="spellEnd"/>
      <w:r>
        <w:t xml:space="preserve"> die Gott sein </w:t>
      </w:r>
      <w:proofErr w:type="spellStart"/>
      <w:r>
        <w:t>wort</w:t>
      </w:r>
      <w:proofErr w:type="spellEnd"/>
      <w:r>
        <w:t xml:space="preserve"> </w:t>
      </w:r>
      <w:proofErr w:type="spellStart"/>
      <w:r>
        <w:t>begern</w:t>
      </w:r>
      <w:proofErr w:type="spellEnd"/>
      <w:r>
        <w:t xml:space="preserve"> </w:t>
      </w:r>
      <w:proofErr w:type="spellStart"/>
      <w:r>
        <w:t>zuerhalten</w:t>
      </w:r>
      <w:proofErr w:type="spellEnd"/>
      <w:r>
        <w:t xml:space="preserve"> / </w:t>
      </w:r>
      <w:proofErr w:type="spellStart"/>
      <w:r>
        <w:t>darumb</w:t>
      </w:r>
      <w:proofErr w:type="spellEnd"/>
      <w:r>
        <w:t xml:space="preserve"> sollen wir </w:t>
      </w:r>
      <w:proofErr w:type="spellStart"/>
      <w:r>
        <w:t>nit</w:t>
      </w:r>
      <w:proofErr w:type="spellEnd"/>
      <w:r>
        <w:t xml:space="preserve"> </w:t>
      </w:r>
      <w:proofErr w:type="spellStart"/>
      <w:r>
        <w:t>zweyfeln</w:t>
      </w:r>
      <w:proofErr w:type="spellEnd"/>
      <w:r>
        <w:t xml:space="preserve"> / es </w:t>
      </w:r>
      <w:proofErr w:type="spellStart"/>
      <w:r>
        <w:t>wirt</w:t>
      </w:r>
      <w:proofErr w:type="spellEnd"/>
      <w:r>
        <w:t xml:space="preserve"> gluck </w:t>
      </w:r>
      <w:proofErr w:type="spellStart"/>
      <w:r>
        <w:t>auff</w:t>
      </w:r>
      <w:proofErr w:type="spellEnd"/>
      <w:r>
        <w:t xml:space="preserve"> unser </w:t>
      </w:r>
      <w:proofErr w:type="spellStart"/>
      <w:r>
        <w:t>seytten</w:t>
      </w:r>
      <w:proofErr w:type="spellEnd"/>
      <w:r>
        <w:t xml:space="preserve"> sein / Was </w:t>
      </w:r>
      <w:proofErr w:type="spellStart"/>
      <w:r>
        <w:t>synd</w:t>
      </w:r>
      <w:proofErr w:type="spellEnd"/>
      <w:r>
        <w:t xml:space="preserve"> aber die </w:t>
      </w:r>
      <w:proofErr w:type="spellStart"/>
      <w:r>
        <w:t>Fursten</w:t>
      </w:r>
      <w:proofErr w:type="spellEnd"/>
      <w:r>
        <w:t xml:space="preserve">? sie </w:t>
      </w:r>
      <w:proofErr w:type="spellStart"/>
      <w:r>
        <w:t>synd</w:t>
      </w:r>
      <w:proofErr w:type="spellEnd"/>
      <w:r>
        <w:t xml:space="preserve"> nichts den Tyrannen / schinden die </w:t>
      </w:r>
      <w:proofErr w:type="spellStart"/>
      <w:r>
        <w:t>leut</w:t>
      </w:r>
      <w:proofErr w:type="spellEnd"/>
      <w:r>
        <w:t xml:space="preserve"> / unser </w:t>
      </w:r>
      <w:proofErr w:type="spellStart"/>
      <w:r>
        <w:t>blut</w:t>
      </w:r>
      <w:proofErr w:type="spellEnd"/>
      <w:r>
        <w:t xml:space="preserve"> und </w:t>
      </w:r>
      <w:proofErr w:type="spellStart"/>
      <w:r>
        <w:t>schweys</w:t>
      </w:r>
      <w:proofErr w:type="spellEnd"/>
      <w:r>
        <w:t xml:space="preserve"> </w:t>
      </w:r>
      <w:proofErr w:type="spellStart"/>
      <w:r>
        <w:t>verthun</w:t>
      </w:r>
      <w:proofErr w:type="spellEnd"/>
      <w:r>
        <w:t xml:space="preserve"> sie mit </w:t>
      </w:r>
      <w:proofErr w:type="spellStart"/>
      <w:r>
        <w:t>hoffirn</w:t>
      </w:r>
      <w:proofErr w:type="spellEnd"/>
      <w:r>
        <w:t xml:space="preserve"> / mit </w:t>
      </w:r>
      <w:proofErr w:type="spellStart"/>
      <w:r>
        <w:t>unnutzem</w:t>
      </w:r>
      <w:proofErr w:type="spellEnd"/>
      <w:r>
        <w:t xml:space="preserve"> bracht / mit </w:t>
      </w:r>
      <w:proofErr w:type="spellStart"/>
      <w:r>
        <w:t>hurn</w:t>
      </w:r>
      <w:proofErr w:type="spellEnd"/>
      <w:r>
        <w:t xml:space="preserve"> und </w:t>
      </w:r>
      <w:proofErr w:type="spellStart"/>
      <w:r>
        <w:t>buben</w:t>
      </w:r>
      <w:proofErr w:type="spellEnd"/>
      <w:r>
        <w:t xml:space="preserve"> / Es hat </w:t>
      </w:r>
      <w:proofErr w:type="spellStart"/>
      <w:r>
        <w:t>Got</w:t>
      </w:r>
      <w:proofErr w:type="spellEnd"/>
      <w:r>
        <w:t xml:space="preserve"> geboten </w:t>
      </w:r>
      <w:proofErr w:type="spellStart"/>
      <w:r>
        <w:t>ynn</w:t>
      </w:r>
      <w:proofErr w:type="spellEnd"/>
      <w:r>
        <w:t xml:space="preserve"> </w:t>
      </w:r>
      <w:proofErr w:type="spellStart"/>
      <w:r>
        <w:t>Deuteronomio</w:t>
      </w:r>
      <w:proofErr w:type="spellEnd"/>
      <w:r>
        <w:t xml:space="preserve"> / es soll der </w:t>
      </w:r>
      <w:proofErr w:type="spellStart"/>
      <w:r>
        <w:t>kunig</w:t>
      </w:r>
      <w:proofErr w:type="spellEnd"/>
      <w:r>
        <w:t xml:space="preserve"> nicht </w:t>
      </w:r>
      <w:proofErr w:type="spellStart"/>
      <w:r>
        <w:t>vil</w:t>
      </w:r>
      <w:proofErr w:type="spellEnd"/>
      <w:r>
        <w:t xml:space="preserve"> </w:t>
      </w:r>
      <w:proofErr w:type="spellStart"/>
      <w:r>
        <w:t>pferdt</w:t>
      </w:r>
      <w:proofErr w:type="spellEnd"/>
      <w:r>
        <w:t xml:space="preserve"> bey sich haben / und ein grossen bracht </w:t>
      </w:r>
      <w:proofErr w:type="spellStart"/>
      <w:r>
        <w:t>furen</w:t>
      </w:r>
      <w:proofErr w:type="spellEnd"/>
      <w:r>
        <w:t xml:space="preserve"> / auch soll ein </w:t>
      </w:r>
      <w:proofErr w:type="spellStart"/>
      <w:r>
        <w:t>kunig</w:t>
      </w:r>
      <w:proofErr w:type="spellEnd"/>
      <w:r>
        <w:t xml:space="preserve"> das </w:t>
      </w:r>
      <w:proofErr w:type="spellStart"/>
      <w:r>
        <w:t>gesatz</w:t>
      </w:r>
      <w:proofErr w:type="spellEnd"/>
      <w:r>
        <w:t xml:space="preserve"> buch </w:t>
      </w:r>
      <w:proofErr w:type="spellStart"/>
      <w:r>
        <w:t>ynn</w:t>
      </w:r>
      <w:proofErr w:type="spellEnd"/>
      <w:r>
        <w:t xml:space="preserve"> </w:t>
      </w:r>
      <w:proofErr w:type="spellStart"/>
      <w:r>
        <w:t>henden</w:t>
      </w:r>
      <w:proofErr w:type="spellEnd"/>
      <w:r>
        <w:t xml:space="preserve"> </w:t>
      </w:r>
      <w:proofErr w:type="spellStart"/>
      <w:r>
        <w:t>teglich</w:t>
      </w:r>
      <w:proofErr w:type="spellEnd"/>
      <w:r>
        <w:t xml:space="preserve"> haben / Was thun aber unsere </w:t>
      </w:r>
      <w:proofErr w:type="spellStart"/>
      <w:r>
        <w:t>Fursten</w:t>
      </w:r>
      <w:proofErr w:type="spellEnd"/>
      <w:r>
        <w:t xml:space="preserve">? sie nehmen sich des </w:t>
      </w:r>
      <w:proofErr w:type="spellStart"/>
      <w:r>
        <w:t>regiments</w:t>
      </w:r>
      <w:proofErr w:type="spellEnd"/>
      <w:r>
        <w:t xml:space="preserve"> nicht an / </w:t>
      </w:r>
      <w:proofErr w:type="spellStart"/>
      <w:r>
        <w:t>horen</w:t>
      </w:r>
      <w:proofErr w:type="spellEnd"/>
      <w:r>
        <w:t xml:space="preserve"> die armen </w:t>
      </w:r>
      <w:proofErr w:type="spellStart"/>
      <w:r>
        <w:t>leut</w:t>
      </w:r>
      <w:proofErr w:type="spellEnd"/>
      <w:r>
        <w:t xml:space="preserve"> nicht / sprechen nicht recht / halten die </w:t>
      </w:r>
      <w:proofErr w:type="spellStart"/>
      <w:r>
        <w:t>strassen</w:t>
      </w:r>
      <w:proofErr w:type="spellEnd"/>
      <w:r>
        <w:t xml:space="preserve"> nicht </w:t>
      </w:r>
      <w:proofErr w:type="spellStart"/>
      <w:r>
        <w:t>reyn</w:t>
      </w:r>
      <w:proofErr w:type="spellEnd"/>
      <w:r>
        <w:t xml:space="preserve"> / </w:t>
      </w:r>
      <w:proofErr w:type="spellStart"/>
      <w:r>
        <w:t>weren</w:t>
      </w:r>
      <w:proofErr w:type="spellEnd"/>
      <w:r>
        <w:t xml:space="preserve"> nicht </w:t>
      </w:r>
      <w:proofErr w:type="spellStart"/>
      <w:r>
        <w:t>mord</w:t>
      </w:r>
      <w:proofErr w:type="spellEnd"/>
      <w:r>
        <w:t xml:space="preserve"> und raub straffen kein </w:t>
      </w:r>
      <w:proofErr w:type="spellStart"/>
      <w:r>
        <w:t>frevel</w:t>
      </w:r>
      <w:proofErr w:type="spellEnd"/>
      <w:r>
        <w:t xml:space="preserve"> und </w:t>
      </w:r>
      <w:proofErr w:type="spellStart"/>
      <w:r>
        <w:t>mutwill</w:t>
      </w:r>
      <w:proofErr w:type="spellEnd"/>
      <w:r>
        <w:t xml:space="preserve"> / </w:t>
      </w:r>
      <w:proofErr w:type="spellStart"/>
      <w:r>
        <w:t>verteydingen</w:t>
      </w:r>
      <w:proofErr w:type="spellEnd"/>
      <w:r>
        <w:t xml:space="preserve"> nicht </w:t>
      </w:r>
      <w:proofErr w:type="spellStart"/>
      <w:r>
        <w:t>witwen</w:t>
      </w:r>
      <w:proofErr w:type="spellEnd"/>
      <w:r>
        <w:t xml:space="preserve"> und </w:t>
      </w:r>
      <w:proofErr w:type="spellStart"/>
      <w:r>
        <w:t>weysen</w:t>
      </w:r>
      <w:proofErr w:type="spellEnd"/>
      <w:r>
        <w:t xml:space="preserve"> / </w:t>
      </w:r>
      <w:proofErr w:type="spellStart"/>
      <w:r>
        <w:t>helffen</w:t>
      </w:r>
      <w:proofErr w:type="spellEnd"/>
      <w:r>
        <w:t xml:space="preserve"> </w:t>
      </w:r>
      <w:proofErr w:type="spellStart"/>
      <w:r>
        <w:t>nit</w:t>
      </w:r>
      <w:proofErr w:type="spellEnd"/>
      <w:r>
        <w:t xml:space="preserve"> den armen zu recht / schaffen nicht das die </w:t>
      </w:r>
      <w:proofErr w:type="spellStart"/>
      <w:r>
        <w:t>jugent</w:t>
      </w:r>
      <w:proofErr w:type="spellEnd"/>
      <w:r>
        <w:t xml:space="preserve"> recht erzogen wurde zu guten </w:t>
      </w:r>
      <w:proofErr w:type="spellStart"/>
      <w:r>
        <w:t>sitten</w:t>
      </w:r>
      <w:proofErr w:type="spellEnd"/>
      <w:r>
        <w:t xml:space="preserve"> / fordern nicht </w:t>
      </w:r>
      <w:proofErr w:type="spellStart"/>
      <w:r>
        <w:t>Gots</w:t>
      </w:r>
      <w:proofErr w:type="spellEnd"/>
      <w:r>
        <w:t xml:space="preserve"> dienst / so doch </w:t>
      </w:r>
      <w:proofErr w:type="spellStart"/>
      <w:r>
        <w:t>umb</w:t>
      </w:r>
      <w:proofErr w:type="spellEnd"/>
      <w:r>
        <w:t xml:space="preserve"> solcher </w:t>
      </w:r>
      <w:proofErr w:type="spellStart"/>
      <w:r>
        <w:t>ursach</w:t>
      </w:r>
      <w:proofErr w:type="spellEnd"/>
      <w:r>
        <w:t xml:space="preserve"> willen </w:t>
      </w:r>
      <w:proofErr w:type="spellStart"/>
      <w:r>
        <w:t>Got</w:t>
      </w:r>
      <w:proofErr w:type="spellEnd"/>
      <w:r>
        <w:t xml:space="preserve"> </w:t>
      </w:r>
      <w:proofErr w:type="spellStart"/>
      <w:r>
        <w:t>oberkeit</w:t>
      </w:r>
      <w:proofErr w:type="spellEnd"/>
      <w:r>
        <w:t xml:space="preserve"> </w:t>
      </w:r>
      <w:proofErr w:type="spellStart"/>
      <w:r>
        <w:t>eyngesetzt</w:t>
      </w:r>
      <w:proofErr w:type="spellEnd"/>
      <w:r>
        <w:t xml:space="preserve"> hat / </w:t>
      </w:r>
      <w:proofErr w:type="spellStart"/>
      <w:r>
        <w:t>sunder</w:t>
      </w:r>
      <w:proofErr w:type="spellEnd"/>
      <w:r>
        <w:t xml:space="preserve"> verderben allein die armen </w:t>
      </w:r>
      <w:proofErr w:type="spellStart"/>
      <w:r>
        <w:t>ye</w:t>
      </w:r>
      <w:proofErr w:type="spellEnd"/>
      <w:r>
        <w:t xml:space="preserve"> </w:t>
      </w:r>
      <w:proofErr w:type="spellStart"/>
      <w:r>
        <w:t>mer</w:t>
      </w:r>
      <w:proofErr w:type="spellEnd"/>
      <w:r>
        <w:t xml:space="preserve"> und </w:t>
      </w:r>
      <w:proofErr w:type="spellStart"/>
      <w:r>
        <w:t>mer</w:t>
      </w:r>
      <w:proofErr w:type="spellEnd"/>
      <w:r>
        <w:t xml:space="preserve"> mit </w:t>
      </w:r>
      <w:proofErr w:type="spellStart"/>
      <w:r>
        <w:t>newen</w:t>
      </w:r>
      <w:proofErr w:type="spellEnd"/>
      <w:r>
        <w:t xml:space="preserve"> </w:t>
      </w:r>
      <w:proofErr w:type="spellStart"/>
      <w:r>
        <w:t>beschwerden</w:t>
      </w:r>
      <w:proofErr w:type="spellEnd"/>
      <w:r>
        <w:t xml:space="preserve"> / brauchen </w:t>
      </w:r>
      <w:proofErr w:type="spellStart"/>
      <w:r>
        <w:t>yhre</w:t>
      </w:r>
      <w:proofErr w:type="spellEnd"/>
      <w:r>
        <w:t xml:space="preserve"> macht nicht zu </w:t>
      </w:r>
      <w:proofErr w:type="spellStart"/>
      <w:r>
        <w:t>erhaltung</w:t>
      </w:r>
      <w:proofErr w:type="spellEnd"/>
      <w:r>
        <w:t xml:space="preserve"> </w:t>
      </w:r>
      <w:proofErr w:type="spellStart"/>
      <w:r>
        <w:t>fridens</w:t>
      </w:r>
      <w:proofErr w:type="spellEnd"/>
      <w:r>
        <w:t xml:space="preserve"> / sonder zu </w:t>
      </w:r>
      <w:proofErr w:type="spellStart"/>
      <w:r>
        <w:t>eygenem</w:t>
      </w:r>
      <w:proofErr w:type="spellEnd"/>
      <w:r>
        <w:t xml:space="preserve"> trutz / das </w:t>
      </w:r>
      <w:proofErr w:type="spellStart"/>
      <w:r>
        <w:t>yhe</w:t>
      </w:r>
      <w:proofErr w:type="spellEnd"/>
      <w:r>
        <w:t xml:space="preserve"> einer </w:t>
      </w:r>
      <w:proofErr w:type="spellStart"/>
      <w:r>
        <w:t>seym</w:t>
      </w:r>
      <w:proofErr w:type="spellEnd"/>
      <w:r>
        <w:t xml:space="preserve"> nachpuren </w:t>
      </w:r>
      <w:proofErr w:type="spellStart"/>
      <w:r>
        <w:t>starck</w:t>
      </w:r>
      <w:proofErr w:type="spellEnd"/>
      <w:r>
        <w:t xml:space="preserve"> genug sey / verderben </w:t>
      </w:r>
      <w:proofErr w:type="spellStart"/>
      <w:r>
        <w:t>land</w:t>
      </w:r>
      <w:proofErr w:type="spellEnd"/>
      <w:r>
        <w:t xml:space="preserve"> und </w:t>
      </w:r>
      <w:proofErr w:type="spellStart"/>
      <w:r>
        <w:t>leut</w:t>
      </w:r>
      <w:proofErr w:type="spellEnd"/>
      <w:r>
        <w:t xml:space="preserve"> mit </w:t>
      </w:r>
      <w:proofErr w:type="spellStart"/>
      <w:r>
        <w:t>unnotigem</w:t>
      </w:r>
      <w:proofErr w:type="spellEnd"/>
      <w:r>
        <w:t xml:space="preserve"> kriegen / rauben / brennen / morden / das </w:t>
      </w:r>
      <w:proofErr w:type="spellStart"/>
      <w:r>
        <w:t>synd</w:t>
      </w:r>
      <w:proofErr w:type="spellEnd"/>
      <w:r>
        <w:t xml:space="preserve"> die </w:t>
      </w:r>
      <w:proofErr w:type="spellStart"/>
      <w:r>
        <w:t>furstlichen</w:t>
      </w:r>
      <w:proofErr w:type="spellEnd"/>
      <w:r>
        <w:t xml:space="preserve"> </w:t>
      </w:r>
      <w:proofErr w:type="spellStart"/>
      <w:r>
        <w:t>tugent</w:t>
      </w:r>
      <w:proofErr w:type="spellEnd"/>
      <w:r>
        <w:t xml:space="preserve"> da mit sie </w:t>
      </w:r>
      <w:proofErr w:type="spellStart"/>
      <w:r>
        <w:t>ytzung</w:t>
      </w:r>
      <w:proofErr w:type="spellEnd"/>
      <w:r>
        <w:t xml:space="preserve"> </w:t>
      </w:r>
      <w:proofErr w:type="spellStart"/>
      <w:r>
        <w:t>umbgeen</w:t>
      </w:r>
      <w:proofErr w:type="spellEnd"/>
      <w:r>
        <w:t xml:space="preserve"> / </w:t>
      </w:r>
      <w:proofErr w:type="spellStart"/>
      <w:r>
        <w:t>Ir</w:t>
      </w:r>
      <w:proofErr w:type="spellEnd"/>
      <w:r>
        <w:t xml:space="preserve"> </w:t>
      </w:r>
      <w:proofErr w:type="spellStart"/>
      <w:r>
        <w:t>solt</w:t>
      </w:r>
      <w:proofErr w:type="spellEnd"/>
      <w:r>
        <w:t xml:space="preserve"> nicht </w:t>
      </w:r>
      <w:proofErr w:type="spellStart"/>
      <w:r>
        <w:t>gedencken</w:t>
      </w:r>
      <w:proofErr w:type="spellEnd"/>
      <w:r>
        <w:t xml:space="preserve"> / das </w:t>
      </w:r>
      <w:proofErr w:type="spellStart"/>
      <w:r>
        <w:t>got</w:t>
      </w:r>
      <w:proofErr w:type="spellEnd"/>
      <w:r>
        <w:t xml:space="preserve"> </w:t>
      </w:r>
      <w:proofErr w:type="spellStart"/>
      <w:r>
        <w:t>lenger</w:t>
      </w:r>
      <w:proofErr w:type="spellEnd"/>
      <w:r>
        <w:t xml:space="preserve"> </w:t>
      </w:r>
      <w:proofErr w:type="spellStart"/>
      <w:r>
        <w:t>solchs</w:t>
      </w:r>
      <w:proofErr w:type="spellEnd"/>
      <w:r>
        <w:t xml:space="preserve"> leiden wolle / denn wie er die </w:t>
      </w:r>
      <w:proofErr w:type="spellStart"/>
      <w:r>
        <w:t>Cananeos</w:t>
      </w:r>
      <w:proofErr w:type="spellEnd"/>
      <w:r>
        <w:t xml:space="preserve"> vertilget hat / so </w:t>
      </w:r>
      <w:proofErr w:type="spellStart"/>
      <w:r>
        <w:t>wirt</w:t>
      </w:r>
      <w:proofErr w:type="spellEnd"/>
      <w:r>
        <w:t xml:space="preserve"> er auch diese </w:t>
      </w:r>
      <w:proofErr w:type="spellStart"/>
      <w:r>
        <w:t>fursten</w:t>
      </w:r>
      <w:proofErr w:type="spellEnd"/>
      <w:r>
        <w:t xml:space="preserve"> vertilgen. Und ob schon </w:t>
      </w:r>
      <w:proofErr w:type="spellStart"/>
      <w:r>
        <w:t>solchs</w:t>
      </w:r>
      <w:proofErr w:type="spellEnd"/>
      <w:r>
        <w:t xml:space="preserve"> </w:t>
      </w:r>
      <w:proofErr w:type="spellStart"/>
      <w:r>
        <w:t>zuleiden</w:t>
      </w:r>
      <w:proofErr w:type="spellEnd"/>
      <w:r>
        <w:t xml:space="preserve"> </w:t>
      </w:r>
      <w:proofErr w:type="spellStart"/>
      <w:r>
        <w:t>were</w:t>
      </w:r>
      <w:proofErr w:type="spellEnd"/>
      <w:r>
        <w:t xml:space="preserve"> / so kann doch </w:t>
      </w:r>
      <w:proofErr w:type="spellStart"/>
      <w:r>
        <w:t>Got</w:t>
      </w:r>
      <w:proofErr w:type="spellEnd"/>
      <w:r>
        <w:t xml:space="preserve"> das </w:t>
      </w:r>
      <w:proofErr w:type="spellStart"/>
      <w:r>
        <w:t>nicth</w:t>
      </w:r>
      <w:proofErr w:type="spellEnd"/>
      <w:r>
        <w:t xml:space="preserve"> leiden / das sie den falschen </w:t>
      </w:r>
      <w:proofErr w:type="spellStart"/>
      <w:r>
        <w:t>Gots</w:t>
      </w:r>
      <w:proofErr w:type="spellEnd"/>
      <w:r>
        <w:t xml:space="preserve"> dienst der Pfaffen </w:t>
      </w:r>
      <w:proofErr w:type="spellStart"/>
      <w:r>
        <w:t>unnd</w:t>
      </w:r>
      <w:proofErr w:type="spellEnd"/>
      <w:r>
        <w:t xml:space="preserve"> Munch </w:t>
      </w:r>
      <w:proofErr w:type="spellStart"/>
      <w:r>
        <w:t>verteydingen</w:t>
      </w:r>
      <w:proofErr w:type="spellEnd"/>
      <w:r>
        <w:t xml:space="preserve"> wollen / wer </w:t>
      </w:r>
      <w:proofErr w:type="spellStart"/>
      <w:r>
        <w:t>weyß</w:t>
      </w:r>
      <w:proofErr w:type="spellEnd"/>
      <w:r>
        <w:t xml:space="preserve"> nicht was greulicher </w:t>
      </w:r>
      <w:proofErr w:type="spellStart"/>
      <w:r>
        <w:t>abgotterey</w:t>
      </w:r>
      <w:proofErr w:type="spellEnd"/>
      <w:r>
        <w:t xml:space="preserve"> geschicht mit dem </w:t>
      </w:r>
      <w:proofErr w:type="spellStart"/>
      <w:r>
        <w:t>kauffen</w:t>
      </w:r>
      <w:proofErr w:type="spellEnd"/>
      <w:r>
        <w:t xml:space="preserve"> und </w:t>
      </w:r>
      <w:proofErr w:type="spellStart"/>
      <w:r>
        <w:t>verkauffen</w:t>
      </w:r>
      <w:proofErr w:type="spellEnd"/>
      <w:r>
        <w:t xml:space="preserve"> </w:t>
      </w:r>
      <w:proofErr w:type="spellStart"/>
      <w:r>
        <w:t>ynn</w:t>
      </w:r>
      <w:proofErr w:type="spellEnd"/>
      <w:r>
        <w:t xml:space="preserve"> der Messe / wie Christus die </w:t>
      </w:r>
      <w:proofErr w:type="spellStart"/>
      <w:r>
        <w:t>kremer</w:t>
      </w:r>
      <w:proofErr w:type="spellEnd"/>
      <w:r>
        <w:t xml:space="preserve"> aus dem </w:t>
      </w:r>
      <w:proofErr w:type="spellStart"/>
      <w:r>
        <w:t>tempel</w:t>
      </w:r>
      <w:proofErr w:type="spellEnd"/>
      <w:r>
        <w:t xml:space="preserve"> </w:t>
      </w:r>
      <w:proofErr w:type="spellStart"/>
      <w:r>
        <w:t>stiesse</w:t>
      </w:r>
      <w:proofErr w:type="spellEnd"/>
      <w:r>
        <w:t xml:space="preserve"> / so </w:t>
      </w:r>
      <w:proofErr w:type="spellStart"/>
      <w:r>
        <w:t>wirt</w:t>
      </w:r>
      <w:proofErr w:type="spellEnd"/>
      <w:r>
        <w:t xml:space="preserve"> er diese Pfaffen und was an </w:t>
      </w:r>
      <w:proofErr w:type="spellStart"/>
      <w:r>
        <w:t>yhn</w:t>
      </w:r>
      <w:proofErr w:type="spellEnd"/>
      <w:r>
        <w:t xml:space="preserve"> hanget verderben / und wie </w:t>
      </w:r>
      <w:proofErr w:type="spellStart"/>
      <w:r>
        <w:t>Got</w:t>
      </w:r>
      <w:proofErr w:type="spellEnd"/>
      <w:r>
        <w:t xml:space="preserve"> </w:t>
      </w:r>
      <w:proofErr w:type="spellStart"/>
      <w:r>
        <w:t>Phinees</w:t>
      </w:r>
      <w:proofErr w:type="spellEnd"/>
      <w:r>
        <w:t xml:space="preserve"> gelobet hat / das er die </w:t>
      </w:r>
      <w:proofErr w:type="spellStart"/>
      <w:r>
        <w:t>hurerey</w:t>
      </w:r>
      <w:proofErr w:type="spellEnd"/>
      <w:r>
        <w:t xml:space="preserve"> mit </w:t>
      </w:r>
      <w:proofErr w:type="spellStart"/>
      <w:r>
        <w:t>Cosbi</w:t>
      </w:r>
      <w:proofErr w:type="spellEnd"/>
      <w:r>
        <w:t xml:space="preserve"> strafft / so </w:t>
      </w:r>
      <w:proofErr w:type="spellStart"/>
      <w:r>
        <w:t>wirt</w:t>
      </w:r>
      <w:proofErr w:type="spellEnd"/>
      <w:r>
        <w:t xml:space="preserve"> uns </w:t>
      </w:r>
      <w:proofErr w:type="spellStart"/>
      <w:r>
        <w:t>Got</w:t>
      </w:r>
      <w:proofErr w:type="spellEnd"/>
      <w:r>
        <w:t xml:space="preserve"> gluck geben / der Pfaffen </w:t>
      </w:r>
      <w:proofErr w:type="spellStart"/>
      <w:r>
        <w:t>hurerey</w:t>
      </w:r>
      <w:proofErr w:type="spellEnd"/>
      <w:r>
        <w:t xml:space="preserve"> </w:t>
      </w:r>
      <w:proofErr w:type="spellStart"/>
      <w:r>
        <w:t>zustraffen</w:t>
      </w:r>
      <w:proofErr w:type="spellEnd"/>
      <w:r>
        <w:t xml:space="preserve">. </w:t>
      </w:r>
      <w:proofErr w:type="spellStart"/>
      <w:r>
        <w:t>Darumb</w:t>
      </w:r>
      <w:proofErr w:type="spellEnd"/>
      <w:r>
        <w:t xml:space="preserve"> </w:t>
      </w:r>
      <w:proofErr w:type="spellStart"/>
      <w:r>
        <w:t>seyt</w:t>
      </w:r>
      <w:proofErr w:type="spellEnd"/>
      <w:r>
        <w:t xml:space="preserve"> getrost / </w:t>
      </w:r>
      <w:proofErr w:type="spellStart"/>
      <w:r>
        <w:t>unnd</w:t>
      </w:r>
      <w:proofErr w:type="spellEnd"/>
      <w:r>
        <w:t xml:space="preserve"> thut </w:t>
      </w:r>
      <w:proofErr w:type="spellStart"/>
      <w:r>
        <w:t>Got</w:t>
      </w:r>
      <w:proofErr w:type="spellEnd"/>
      <w:r>
        <w:t xml:space="preserve"> den dienst / und vertilget diese </w:t>
      </w:r>
      <w:proofErr w:type="spellStart"/>
      <w:r>
        <w:t>untuchtige</w:t>
      </w:r>
      <w:proofErr w:type="spellEnd"/>
      <w:r>
        <w:t xml:space="preserve"> </w:t>
      </w:r>
      <w:proofErr w:type="spellStart"/>
      <w:r>
        <w:t>oberkeit</w:t>
      </w:r>
      <w:proofErr w:type="spellEnd"/>
      <w:r>
        <w:t xml:space="preserve"> / Dann was </w:t>
      </w:r>
      <w:proofErr w:type="spellStart"/>
      <w:r>
        <w:t>hilffs</w:t>
      </w:r>
      <w:proofErr w:type="spellEnd"/>
      <w:r>
        <w:t xml:space="preserve"> / ob wir schon </w:t>
      </w:r>
      <w:proofErr w:type="spellStart"/>
      <w:r>
        <w:t>friden</w:t>
      </w:r>
      <w:proofErr w:type="spellEnd"/>
      <w:r>
        <w:t xml:space="preserve"> machten mit </w:t>
      </w:r>
      <w:proofErr w:type="spellStart"/>
      <w:r>
        <w:t>yhnen</w:t>
      </w:r>
      <w:proofErr w:type="spellEnd"/>
      <w:r>
        <w:t xml:space="preserve"> / denn sie wellen doch </w:t>
      </w:r>
      <w:proofErr w:type="spellStart"/>
      <w:r>
        <w:t>furt</w:t>
      </w:r>
      <w:proofErr w:type="spellEnd"/>
      <w:r>
        <w:t xml:space="preserve"> </w:t>
      </w:r>
      <w:proofErr w:type="spellStart"/>
      <w:r>
        <w:t>faren</w:t>
      </w:r>
      <w:proofErr w:type="spellEnd"/>
      <w:r>
        <w:t xml:space="preserve"> / uns nicht frey lassen / treiben uns zu </w:t>
      </w:r>
      <w:proofErr w:type="spellStart"/>
      <w:r>
        <w:t>Abgotterey</w:t>
      </w:r>
      <w:proofErr w:type="spellEnd"/>
      <w:r>
        <w:t xml:space="preserve"> / nun </w:t>
      </w:r>
      <w:proofErr w:type="spellStart"/>
      <w:r>
        <w:t>synd</w:t>
      </w:r>
      <w:proofErr w:type="spellEnd"/>
      <w:r>
        <w:t xml:space="preserve"> wir schuldig lieber </w:t>
      </w:r>
      <w:proofErr w:type="spellStart"/>
      <w:r>
        <w:t>zusterben</w:t>
      </w:r>
      <w:proofErr w:type="spellEnd"/>
      <w:r>
        <w:t xml:space="preserve"> / denn </w:t>
      </w:r>
      <w:proofErr w:type="spellStart"/>
      <w:r>
        <w:t>ynn</w:t>
      </w:r>
      <w:proofErr w:type="spellEnd"/>
      <w:r>
        <w:t xml:space="preserve"> </w:t>
      </w:r>
      <w:proofErr w:type="spellStart"/>
      <w:r>
        <w:t>yhre</w:t>
      </w:r>
      <w:proofErr w:type="spellEnd"/>
      <w:r>
        <w:t xml:space="preserve"> </w:t>
      </w:r>
      <w:proofErr w:type="spellStart"/>
      <w:r>
        <w:t>Abgotterey</w:t>
      </w:r>
      <w:proofErr w:type="spellEnd"/>
      <w:r>
        <w:t xml:space="preserve"> </w:t>
      </w:r>
      <w:proofErr w:type="spellStart"/>
      <w:r>
        <w:t>zuverwilligen</w:t>
      </w:r>
      <w:proofErr w:type="spellEnd"/>
      <w:r>
        <w:t xml:space="preserve">. Es </w:t>
      </w:r>
      <w:proofErr w:type="spellStart"/>
      <w:r>
        <w:t>were</w:t>
      </w:r>
      <w:proofErr w:type="spellEnd"/>
      <w:r>
        <w:t xml:space="preserve"> </w:t>
      </w:r>
      <w:proofErr w:type="spellStart"/>
      <w:r>
        <w:t>yhe</w:t>
      </w:r>
      <w:proofErr w:type="spellEnd"/>
      <w:r>
        <w:t xml:space="preserve"> besser das wir </w:t>
      </w:r>
      <w:proofErr w:type="spellStart"/>
      <w:r>
        <w:t>Merterer</w:t>
      </w:r>
      <w:proofErr w:type="spellEnd"/>
      <w:r>
        <w:t xml:space="preserve"> wurden / denn das wir leiden / das uns das Evangelion </w:t>
      </w:r>
      <w:proofErr w:type="spellStart"/>
      <w:r>
        <w:t>enzogen</w:t>
      </w:r>
      <w:proofErr w:type="spellEnd"/>
      <w:r>
        <w:t xml:space="preserve"> wird / und wir zu der Pfaffen </w:t>
      </w:r>
      <w:proofErr w:type="spellStart"/>
      <w:r>
        <w:t>mißbreuche</w:t>
      </w:r>
      <w:proofErr w:type="spellEnd"/>
      <w:r>
        <w:t xml:space="preserve"> </w:t>
      </w:r>
      <w:proofErr w:type="spellStart"/>
      <w:r>
        <w:t>getrungen</w:t>
      </w:r>
      <w:proofErr w:type="spellEnd"/>
      <w:r>
        <w:t xml:space="preserve"> werden. </w:t>
      </w:r>
      <w:proofErr w:type="spellStart"/>
      <w:r>
        <w:t>Daruber</w:t>
      </w:r>
      <w:proofErr w:type="spellEnd"/>
      <w:r>
        <w:t xml:space="preserve"> </w:t>
      </w:r>
      <w:proofErr w:type="spellStart"/>
      <w:r>
        <w:t>weyß</w:t>
      </w:r>
      <w:proofErr w:type="spellEnd"/>
      <w:r>
        <w:t xml:space="preserve"> ich gewißlich / das </w:t>
      </w:r>
      <w:proofErr w:type="spellStart"/>
      <w:r>
        <w:t>Got</w:t>
      </w:r>
      <w:proofErr w:type="spellEnd"/>
      <w:r>
        <w:t xml:space="preserve"> uns </w:t>
      </w:r>
      <w:proofErr w:type="spellStart"/>
      <w:r>
        <w:t>helffen</w:t>
      </w:r>
      <w:proofErr w:type="spellEnd"/>
      <w:r>
        <w:t xml:space="preserve"> </w:t>
      </w:r>
      <w:proofErr w:type="spellStart"/>
      <w:r>
        <w:t>wirt</w:t>
      </w:r>
      <w:proofErr w:type="spellEnd"/>
      <w:r>
        <w:t xml:space="preserve"> / und uns </w:t>
      </w:r>
      <w:proofErr w:type="spellStart"/>
      <w:r>
        <w:t>sig</w:t>
      </w:r>
      <w:proofErr w:type="spellEnd"/>
      <w:r>
        <w:t xml:space="preserve"> geben / denn er hat mir </w:t>
      </w:r>
      <w:proofErr w:type="spellStart"/>
      <w:r>
        <w:t>mundtlich</w:t>
      </w:r>
      <w:proofErr w:type="spellEnd"/>
      <w:r>
        <w:t xml:space="preserve"> </w:t>
      </w:r>
      <w:proofErr w:type="spellStart"/>
      <w:r>
        <w:t>solchs</w:t>
      </w:r>
      <w:proofErr w:type="spellEnd"/>
      <w:r>
        <w:t xml:space="preserve"> zugesagt </w:t>
      </w:r>
      <w:proofErr w:type="spellStart"/>
      <w:r>
        <w:t>unnd</w:t>
      </w:r>
      <w:proofErr w:type="spellEnd"/>
      <w:r>
        <w:t xml:space="preserve"> </w:t>
      </w:r>
      <w:proofErr w:type="spellStart"/>
      <w:r>
        <w:t>bevolhen</w:t>
      </w:r>
      <w:proofErr w:type="spellEnd"/>
      <w:r>
        <w:t xml:space="preserve"> / das ich alle </w:t>
      </w:r>
      <w:proofErr w:type="spellStart"/>
      <w:r>
        <w:t>stend</w:t>
      </w:r>
      <w:proofErr w:type="spellEnd"/>
      <w:r>
        <w:t xml:space="preserve"> soll </w:t>
      </w:r>
      <w:proofErr w:type="spellStart"/>
      <w:r>
        <w:t>refomiren</w:t>
      </w:r>
      <w:proofErr w:type="spellEnd"/>
      <w:r>
        <w:t xml:space="preserve"> / Es ist nicht wunder das </w:t>
      </w:r>
      <w:proofErr w:type="spellStart"/>
      <w:r>
        <w:t>Got</w:t>
      </w:r>
      <w:proofErr w:type="spellEnd"/>
      <w:r>
        <w:t xml:space="preserve"> wenigen und </w:t>
      </w:r>
      <w:proofErr w:type="spellStart"/>
      <w:r>
        <w:t>ungerusten</w:t>
      </w:r>
      <w:proofErr w:type="spellEnd"/>
      <w:r>
        <w:t xml:space="preserve"> </w:t>
      </w:r>
      <w:proofErr w:type="spellStart"/>
      <w:r>
        <w:t>leuten</w:t>
      </w:r>
      <w:proofErr w:type="spellEnd"/>
      <w:r>
        <w:t xml:space="preserve"> </w:t>
      </w:r>
      <w:proofErr w:type="spellStart"/>
      <w:r>
        <w:t>sig</w:t>
      </w:r>
      <w:proofErr w:type="spellEnd"/>
      <w:r>
        <w:t xml:space="preserve"> gebe / wider </w:t>
      </w:r>
      <w:proofErr w:type="spellStart"/>
      <w:r>
        <w:t>vil</w:t>
      </w:r>
      <w:proofErr w:type="spellEnd"/>
      <w:r>
        <w:t xml:space="preserve"> </w:t>
      </w:r>
      <w:proofErr w:type="spellStart"/>
      <w:r>
        <w:t>tusent</w:t>
      </w:r>
      <w:proofErr w:type="spellEnd"/>
      <w:r>
        <w:t xml:space="preserve"> / denn </w:t>
      </w:r>
      <w:proofErr w:type="spellStart"/>
      <w:r>
        <w:t>Gedeo</w:t>
      </w:r>
      <w:proofErr w:type="spellEnd"/>
      <w:r>
        <w:t xml:space="preserve"> mit wenig </w:t>
      </w:r>
      <w:proofErr w:type="spellStart"/>
      <w:r>
        <w:t>leuten</w:t>
      </w:r>
      <w:proofErr w:type="spellEnd"/>
      <w:r>
        <w:t xml:space="preserve"> / </w:t>
      </w:r>
      <w:proofErr w:type="spellStart"/>
      <w:r>
        <w:t>Jonathas</w:t>
      </w:r>
      <w:proofErr w:type="spellEnd"/>
      <w:r>
        <w:t xml:space="preserve"> mit seyn einigen </w:t>
      </w:r>
      <w:proofErr w:type="spellStart"/>
      <w:r>
        <w:t>knaben</w:t>
      </w:r>
      <w:proofErr w:type="spellEnd"/>
      <w:r>
        <w:t xml:space="preserve"> / </w:t>
      </w:r>
      <w:proofErr w:type="spellStart"/>
      <w:r>
        <w:t>vil</w:t>
      </w:r>
      <w:proofErr w:type="spellEnd"/>
      <w:r>
        <w:t xml:space="preserve"> </w:t>
      </w:r>
      <w:proofErr w:type="spellStart"/>
      <w:r>
        <w:t>tausent</w:t>
      </w:r>
      <w:proofErr w:type="spellEnd"/>
      <w:r>
        <w:t xml:space="preserve"> geschlagen haben / David </w:t>
      </w:r>
      <w:proofErr w:type="spellStart"/>
      <w:r>
        <w:t>ungerust</w:t>
      </w:r>
      <w:proofErr w:type="spellEnd"/>
      <w:r>
        <w:t xml:space="preserve"> / den grossen Goliath umbracht / Also hab ich nicht </w:t>
      </w:r>
      <w:proofErr w:type="spellStart"/>
      <w:r>
        <w:t>zweyffel</w:t>
      </w:r>
      <w:proofErr w:type="spellEnd"/>
      <w:r>
        <w:t xml:space="preserve"> / es werd </w:t>
      </w:r>
      <w:proofErr w:type="spellStart"/>
      <w:r>
        <w:t>yetzung</w:t>
      </w:r>
      <w:proofErr w:type="spellEnd"/>
      <w:r>
        <w:t xml:space="preserve"> der </w:t>
      </w:r>
      <w:proofErr w:type="spellStart"/>
      <w:r>
        <w:t>gleychen</w:t>
      </w:r>
      <w:proofErr w:type="spellEnd"/>
      <w:r>
        <w:t xml:space="preserve"> geschehen / das wir wie </w:t>
      </w:r>
      <w:proofErr w:type="spellStart"/>
      <w:r>
        <w:t>wol</w:t>
      </w:r>
      <w:proofErr w:type="spellEnd"/>
      <w:r>
        <w:t xml:space="preserve"> </w:t>
      </w:r>
      <w:proofErr w:type="spellStart"/>
      <w:r>
        <w:t>ungerust</w:t>
      </w:r>
      <w:proofErr w:type="spellEnd"/>
      <w:r>
        <w:t xml:space="preserve"> werden </w:t>
      </w:r>
      <w:proofErr w:type="spellStart"/>
      <w:r>
        <w:t>obligen</w:t>
      </w:r>
      <w:proofErr w:type="spellEnd"/>
      <w:r>
        <w:t xml:space="preserve"> / es mußt sich ehe </w:t>
      </w:r>
      <w:proofErr w:type="spellStart"/>
      <w:r>
        <w:t>himel</w:t>
      </w:r>
      <w:proofErr w:type="spellEnd"/>
      <w:r>
        <w:t xml:space="preserve"> und erden </w:t>
      </w:r>
      <w:proofErr w:type="spellStart"/>
      <w:r>
        <w:t>endern</w:t>
      </w:r>
      <w:proofErr w:type="spellEnd"/>
      <w:r>
        <w:t xml:space="preserve"> / dann wir verlassen sollten werden / wie sich das </w:t>
      </w:r>
      <w:proofErr w:type="spellStart"/>
      <w:r>
        <w:t>mehrs</w:t>
      </w:r>
      <w:proofErr w:type="spellEnd"/>
      <w:r>
        <w:t xml:space="preserve"> </w:t>
      </w:r>
      <w:proofErr w:type="spellStart"/>
      <w:r>
        <w:t>natur</w:t>
      </w:r>
      <w:proofErr w:type="spellEnd"/>
      <w:r>
        <w:t xml:space="preserve"> </w:t>
      </w:r>
      <w:proofErr w:type="spellStart"/>
      <w:r>
        <w:t>endert</w:t>
      </w:r>
      <w:proofErr w:type="spellEnd"/>
      <w:r>
        <w:t xml:space="preserve"> </w:t>
      </w:r>
      <w:proofErr w:type="spellStart"/>
      <w:r>
        <w:t>auff</w:t>
      </w:r>
      <w:proofErr w:type="spellEnd"/>
      <w:r>
        <w:t xml:space="preserve"> das </w:t>
      </w:r>
      <w:proofErr w:type="spellStart"/>
      <w:r>
        <w:t>hilff</w:t>
      </w:r>
      <w:proofErr w:type="spellEnd"/>
      <w:r>
        <w:t xml:space="preserve"> den Israelischen </w:t>
      </w:r>
      <w:proofErr w:type="spellStart"/>
      <w:r>
        <w:t>geschach</w:t>
      </w:r>
      <w:proofErr w:type="spellEnd"/>
      <w:r>
        <w:t xml:space="preserve"> / do </w:t>
      </w:r>
      <w:proofErr w:type="spellStart"/>
      <w:r>
        <w:t>yhn</w:t>
      </w:r>
      <w:proofErr w:type="spellEnd"/>
      <w:r>
        <w:t xml:space="preserve"> Pharao nach </w:t>
      </w:r>
      <w:proofErr w:type="spellStart"/>
      <w:r>
        <w:t>eylet</w:t>
      </w:r>
      <w:proofErr w:type="spellEnd"/>
      <w:r>
        <w:t xml:space="preserve"> / Laßt euch nicht erschrecken das schwach </w:t>
      </w:r>
      <w:proofErr w:type="spellStart"/>
      <w:r>
        <w:t>fleisch</w:t>
      </w:r>
      <w:proofErr w:type="spellEnd"/>
      <w:r>
        <w:t xml:space="preserve"> / und </w:t>
      </w:r>
      <w:proofErr w:type="spellStart"/>
      <w:r>
        <w:t>greyfft</w:t>
      </w:r>
      <w:proofErr w:type="spellEnd"/>
      <w:r>
        <w:t xml:space="preserve"> die </w:t>
      </w:r>
      <w:proofErr w:type="spellStart"/>
      <w:r>
        <w:t>feynd</w:t>
      </w:r>
      <w:proofErr w:type="spellEnd"/>
      <w:r>
        <w:t xml:space="preserve"> </w:t>
      </w:r>
      <w:proofErr w:type="spellStart"/>
      <w:r>
        <w:t>kunlich</w:t>
      </w:r>
      <w:proofErr w:type="spellEnd"/>
      <w:r>
        <w:t xml:space="preserve"> an / </w:t>
      </w:r>
      <w:proofErr w:type="spellStart"/>
      <w:r>
        <w:t>dorfft</w:t>
      </w:r>
      <w:proofErr w:type="spellEnd"/>
      <w:r>
        <w:t xml:space="preserve"> das </w:t>
      </w:r>
      <w:proofErr w:type="spellStart"/>
      <w:r>
        <w:t>geschutz</w:t>
      </w:r>
      <w:proofErr w:type="spellEnd"/>
      <w:r>
        <w:t xml:space="preserve"> nicht </w:t>
      </w:r>
      <w:proofErr w:type="spellStart"/>
      <w:r>
        <w:t>forchten</w:t>
      </w:r>
      <w:proofErr w:type="spellEnd"/>
      <w:r>
        <w:t xml:space="preserve"> / dann </w:t>
      </w:r>
      <w:proofErr w:type="spellStart"/>
      <w:r>
        <w:t>yhr</w:t>
      </w:r>
      <w:proofErr w:type="spellEnd"/>
      <w:r>
        <w:t xml:space="preserve"> </w:t>
      </w:r>
      <w:proofErr w:type="spellStart"/>
      <w:r>
        <w:t>solt</w:t>
      </w:r>
      <w:proofErr w:type="spellEnd"/>
      <w:r>
        <w:t xml:space="preserve"> sehen / das ich alle </w:t>
      </w:r>
      <w:proofErr w:type="spellStart"/>
      <w:r>
        <w:t>buchsenstein</w:t>
      </w:r>
      <w:proofErr w:type="spellEnd"/>
      <w:r>
        <w:t xml:space="preserve"> </w:t>
      </w:r>
      <w:proofErr w:type="spellStart"/>
      <w:r>
        <w:t>yn</w:t>
      </w:r>
      <w:proofErr w:type="spellEnd"/>
      <w:r>
        <w:t xml:space="preserve"> </w:t>
      </w:r>
      <w:proofErr w:type="spellStart"/>
      <w:r>
        <w:t>ermel</w:t>
      </w:r>
      <w:proofErr w:type="spellEnd"/>
      <w:r>
        <w:t xml:space="preserve"> fassen will / die sie gegen uns </w:t>
      </w:r>
      <w:proofErr w:type="spellStart"/>
      <w:r>
        <w:t>schiessen</w:t>
      </w:r>
      <w:proofErr w:type="spellEnd"/>
      <w:r>
        <w:t xml:space="preserve"> / Ja </w:t>
      </w:r>
      <w:proofErr w:type="spellStart"/>
      <w:r>
        <w:t>yhr</w:t>
      </w:r>
      <w:proofErr w:type="spellEnd"/>
      <w:r>
        <w:t xml:space="preserve"> </w:t>
      </w:r>
      <w:proofErr w:type="spellStart"/>
      <w:r>
        <w:t>sehent</w:t>
      </w:r>
      <w:proofErr w:type="spellEnd"/>
      <w:r>
        <w:t xml:space="preserve"> das </w:t>
      </w:r>
      <w:proofErr w:type="spellStart"/>
      <w:r>
        <w:t>Got</w:t>
      </w:r>
      <w:proofErr w:type="spellEnd"/>
      <w:r>
        <w:t xml:space="preserve"> uff unser </w:t>
      </w:r>
      <w:proofErr w:type="spellStart"/>
      <w:r>
        <w:t>seytten</w:t>
      </w:r>
      <w:proofErr w:type="spellEnd"/>
      <w:r>
        <w:t xml:space="preserve"> ist / denn er gibt uns </w:t>
      </w:r>
      <w:proofErr w:type="spellStart"/>
      <w:r>
        <w:t>yetzugn</w:t>
      </w:r>
      <w:proofErr w:type="spellEnd"/>
      <w:r>
        <w:t xml:space="preserve"> ein </w:t>
      </w:r>
      <w:proofErr w:type="spellStart"/>
      <w:r>
        <w:t>zeichen</w:t>
      </w:r>
      <w:proofErr w:type="spellEnd"/>
      <w:r>
        <w:t xml:space="preserve"> / sehet </w:t>
      </w:r>
      <w:proofErr w:type="spellStart"/>
      <w:r>
        <w:t>yhr</w:t>
      </w:r>
      <w:proofErr w:type="spellEnd"/>
      <w:r>
        <w:t xml:space="preserve"> nicht den Regenbogen am </w:t>
      </w:r>
      <w:proofErr w:type="spellStart"/>
      <w:r>
        <w:t>himel</w:t>
      </w:r>
      <w:proofErr w:type="spellEnd"/>
      <w:r>
        <w:t xml:space="preserve"> / der </w:t>
      </w:r>
      <w:proofErr w:type="spellStart"/>
      <w:r>
        <w:t>bedeut</w:t>
      </w:r>
      <w:proofErr w:type="spellEnd"/>
      <w:r>
        <w:t xml:space="preserve"> das </w:t>
      </w:r>
      <w:proofErr w:type="spellStart"/>
      <w:r>
        <w:t>Got</w:t>
      </w:r>
      <w:proofErr w:type="spellEnd"/>
      <w:r>
        <w:t xml:space="preserve"> uns die wir den Regenbogen </w:t>
      </w:r>
      <w:proofErr w:type="spellStart"/>
      <w:r>
        <w:t>ym</w:t>
      </w:r>
      <w:proofErr w:type="spellEnd"/>
      <w:r>
        <w:t xml:space="preserve"> </w:t>
      </w:r>
      <w:proofErr w:type="spellStart"/>
      <w:r>
        <w:t>panir</w:t>
      </w:r>
      <w:proofErr w:type="spellEnd"/>
      <w:r>
        <w:t xml:space="preserve"> </w:t>
      </w:r>
      <w:proofErr w:type="spellStart"/>
      <w:r>
        <w:t>furen</w:t>
      </w:r>
      <w:proofErr w:type="spellEnd"/>
      <w:r>
        <w:t xml:space="preserve"> / </w:t>
      </w:r>
      <w:proofErr w:type="spellStart"/>
      <w:r>
        <w:t>helffen</w:t>
      </w:r>
      <w:proofErr w:type="spellEnd"/>
      <w:r>
        <w:t xml:space="preserve"> will / und </w:t>
      </w:r>
      <w:proofErr w:type="spellStart"/>
      <w:r>
        <w:t>trewt</w:t>
      </w:r>
      <w:proofErr w:type="spellEnd"/>
      <w:r>
        <w:t xml:space="preserve"> den </w:t>
      </w:r>
      <w:proofErr w:type="spellStart"/>
      <w:r>
        <w:t>mordrischen</w:t>
      </w:r>
      <w:proofErr w:type="spellEnd"/>
      <w:r>
        <w:t xml:space="preserve"> </w:t>
      </w:r>
      <w:proofErr w:type="spellStart"/>
      <w:r>
        <w:t>Fursten</w:t>
      </w:r>
      <w:proofErr w:type="spellEnd"/>
      <w:r>
        <w:t xml:space="preserve"> </w:t>
      </w:r>
      <w:proofErr w:type="spellStart"/>
      <w:r>
        <w:t>gericht</w:t>
      </w:r>
      <w:proofErr w:type="spellEnd"/>
      <w:r>
        <w:t xml:space="preserve"> und straffe / </w:t>
      </w:r>
      <w:proofErr w:type="spellStart"/>
      <w:r>
        <w:t>Darumb</w:t>
      </w:r>
      <w:proofErr w:type="spellEnd"/>
      <w:r>
        <w:t xml:space="preserve"> </w:t>
      </w:r>
      <w:proofErr w:type="spellStart"/>
      <w:r>
        <w:t>seyt</w:t>
      </w:r>
      <w:proofErr w:type="spellEnd"/>
      <w:r>
        <w:t xml:space="preserve"> unerschrocken / </w:t>
      </w:r>
      <w:proofErr w:type="spellStart"/>
      <w:r>
        <w:t>unnd</w:t>
      </w:r>
      <w:proofErr w:type="spellEnd"/>
      <w:r>
        <w:t xml:space="preserve"> </w:t>
      </w:r>
      <w:proofErr w:type="spellStart"/>
      <w:r>
        <w:t>trostet</w:t>
      </w:r>
      <w:proofErr w:type="spellEnd"/>
      <w:r>
        <w:t xml:space="preserve"> euch </w:t>
      </w:r>
      <w:proofErr w:type="spellStart"/>
      <w:r>
        <w:t>gotlicher</w:t>
      </w:r>
      <w:proofErr w:type="spellEnd"/>
      <w:r>
        <w:t xml:space="preserve"> </w:t>
      </w:r>
      <w:proofErr w:type="spellStart"/>
      <w:r>
        <w:t>hilff</w:t>
      </w:r>
      <w:proofErr w:type="spellEnd"/>
      <w:r>
        <w:t xml:space="preserve"> / und </w:t>
      </w:r>
      <w:proofErr w:type="spellStart"/>
      <w:r>
        <w:t>stelt</w:t>
      </w:r>
      <w:proofErr w:type="spellEnd"/>
      <w:r>
        <w:t xml:space="preserve"> euch zur </w:t>
      </w:r>
      <w:proofErr w:type="spellStart"/>
      <w:r>
        <w:t>were</w:t>
      </w:r>
      <w:proofErr w:type="spellEnd"/>
      <w:r>
        <w:t xml:space="preserve"> / es will </w:t>
      </w:r>
      <w:proofErr w:type="spellStart"/>
      <w:r>
        <w:t>got</w:t>
      </w:r>
      <w:proofErr w:type="spellEnd"/>
      <w:r>
        <w:t xml:space="preserve"> nicht das </w:t>
      </w:r>
      <w:proofErr w:type="spellStart"/>
      <w:r>
        <w:t>yhr</w:t>
      </w:r>
      <w:proofErr w:type="spellEnd"/>
      <w:r>
        <w:t xml:space="preserve"> </w:t>
      </w:r>
      <w:proofErr w:type="spellStart"/>
      <w:r>
        <w:t>frid</w:t>
      </w:r>
      <w:proofErr w:type="spellEnd"/>
      <w:r>
        <w:t xml:space="preserve"> mit den </w:t>
      </w:r>
      <w:proofErr w:type="spellStart"/>
      <w:r>
        <w:t>gotlosen</w:t>
      </w:r>
      <w:proofErr w:type="spellEnd"/>
      <w:r>
        <w:t xml:space="preserve"> </w:t>
      </w:r>
      <w:proofErr w:type="spellStart"/>
      <w:r>
        <w:t>Fursten</w:t>
      </w:r>
      <w:proofErr w:type="spellEnd"/>
      <w:r>
        <w:t xml:space="preserve"> machet. </w:t>
      </w:r>
    </w:p>
    <w:p w14:paraId="343458D0" w14:textId="77777777" w:rsidR="0044777E" w:rsidRDefault="0044777E" w:rsidP="0044777E">
      <w:pPr>
        <w:pStyle w:val="StandardWeb"/>
      </w:pPr>
      <w:r>
        <w:t xml:space="preserve">So Thomas </w:t>
      </w:r>
      <w:proofErr w:type="spellStart"/>
      <w:r>
        <w:t>außgeredt</w:t>
      </w:r>
      <w:proofErr w:type="spellEnd"/>
      <w:r>
        <w:t xml:space="preserve"> hat / war der </w:t>
      </w:r>
      <w:proofErr w:type="spellStart"/>
      <w:r>
        <w:t>merer</w:t>
      </w:r>
      <w:proofErr w:type="spellEnd"/>
      <w:r>
        <w:t xml:space="preserve"> teil entsetzet / wer gern davon gewesen / und sahen </w:t>
      </w:r>
      <w:proofErr w:type="spellStart"/>
      <w:r>
        <w:t>wol</w:t>
      </w:r>
      <w:proofErr w:type="spellEnd"/>
      <w:r>
        <w:t xml:space="preserve"> / das das </w:t>
      </w:r>
      <w:proofErr w:type="spellStart"/>
      <w:r>
        <w:t>wasser</w:t>
      </w:r>
      <w:proofErr w:type="spellEnd"/>
      <w:r>
        <w:t xml:space="preserve"> </w:t>
      </w:r>
      <w:proofErr w:type="spellStart"/>
      <w:r>
        <w:t>uber</w:t>
      </w:r>
      <w:proofErr w:type="spellEnd"/>
      <w:r>
        <w:t xml:space="preserve"> die </w:t>
      </w:r>
      <w:proofErr w:type="spellStart"/>
      <w:r>
        <w:t>korb</w:t>
      </w:r>
      <w:proofErr w:type="spellEnd"/>
      <w:r>
        <w:t xml:space="preserve"> </w:t>
      </w:r>
      <w:proofErr w:type="spellStart"/>
      <w:r>
        <w:t>geen</w:t>
      </w:r>
      <w:proofErr w:type="spellEnd"/>
      <w:r>
        <w:t xml:space="preserve"> </w:t>
      </w:r>
      <w:proofErr w:type="spellStart"/>
      <w:r>
        <w:t>wolt</w:t>
      </w:r>
      <w:proofErr w:type="spellEnd"/>
      <w:r>
        <w:t xml:space="preserve"> / es was aber kein </w:t>
      </w:r>
      <w:proofErr w:type="spellStart"/>
      <w:r>
        <w:t>ordnung</w:t>
      </w:r>
      <w:proofErr w:type="spellEnd"/>
      <w:r>
        <w:t xml:space="preserve"> und kein </w:t>
      </w:r>
      <w:proofErr w:type="spellStart"/>
      <w:r>
        <w:t>regiment</w:t>
      </w:r>
      <w:proofErr w:type="spellEnd"/>
      <w:r>
        <w:t xml:space="preserve"> / das man </w:t>
      </w:r>
      <w:proofErr w:type="spellStart"/>
      <w:r>
        <w:t>hette</w:t>
      </w:r>
      <w:proofErr w:type="spellEnd"/>
      <w:r>
        <w:t xml:space="preserve"> rat gehalten / was man </w:t>
      </w:r>
      <w:proofErr w:type="spellStart"/>
      <w:r>
        <w:t>thon</w:t>
      </w:r>
      <w:proofErr w:type="spellEnd"/>
      <w:r>
        <w:t xml:space="preserve"> </w:t>
      </w:r>
      <w:proofErr w:type="spellStart"/>
      <w:r>
        <w:t>solt</w:t>
      </w:r>
      <w:proofErr w:type="spellEnd"/>
      <w:r>
        <w:t xml:space="preserve"> / Auch </w:t>
      </w:r>
      <w:proofErr w:type="spellStart"/>
      <w:r>
        <w:t>weren</w:t>
      </w:r>
      <w:proofErr w:type="spellEnd"/>
      <w:r>
        <w:t xml:space="preserve"> </w:t>
      </w:r>
      <w:proofErr w:type="spellStart"/>
      <w:r>
        <w:t>ettliche</w:t>
      </w:r>
      <w:proofErr w:type="spellEnd"/>
      <w:r>
        <w:t xml:space="preserve"> mutwillig </w:t>
      </w:r>
      <w:proofErr w:type="spellStart"/>
      <w:r>
        <w:t>buben</w:t>
      </w:r>
      <w:proofErr w:type="spellEnd"/>
      <w:r>
        <w:t xml:space="preserve"> / die lust </w:t>
      </w:r>
      <w:proofErr w:type="spellStart"/>
      <w:r>
        <w:t>hetten</w:t>
      </w:r>
      <w:proofErr w:type="spellEnd"/>
      <w:r>
        <w:t xml:space="preserve"> </w:t>
      </w:r>
      <w:proofErr w:type="spellStart"/>
      <w:r>
        <w:t>zufechten</w:t>
      </w:r>
      <w:proofErr w:type="spellEnd"/>
      <w:r>
        <w:t xml:space="preserve"> / und </w:t>
      </w:r>
      <w:proofErr w:type="spellStart"/>
      <w:r>
        <w:t>yhn</w:t>
      </w:r>
      <w:proofErr w:type="spellEnd"/>
      <w:r>
        <w:t xml:space="preserve"> </w:t>
      </w:r>
      <w:proofErr w:type="spellStart"/>
      <w:r>
        <w:t>selbs</w:t>
      </w:r>
      <w:proofErr w:type="spellEnd"/>
      <w:r>
        <w:t xml:space="preserve"> </w:t>
      </w:r>
      <w:proofErr w:type="spellStart"/>
      <w:r>
        <w:t>ungluck</w:t>
      </w:r>
      <w:proofErr w:type="spellEnd"/>
      <w:r>
        <w:t xml:space="preserve"> anzurichten / die </w:t>
      </w:r>
      <w:proofErr w:type="spellStart"/>
      <w:r>
        <w:t>dweyl</w:t>
      </w:r>
      <w:proofErr w:type="spellEnd"/>
      <w:r>
        <w:t xml:space="preserve"> sie gleich geist </w:t>
      </w:r>
      <w:proofErr w:type="spellStart"/>
      <w:r>
        <w:t>hetten</w:t>
      </w:r>
      <w:proofErr w:type="spellEnd"/>
      <w:r>
        <w:t xml:space="preserve"> / fielen sie Thome zu / </w:t>
      </w:r>
      <w:proofErr w:type="spellStart"/>
      <w:r>
        <w:t>unnd</w:t>
      </w:r>
      <w:proofErr w:type="spellEnd"/>
      <w:r>
        <w:t xml:space="preserve"> nicht allein von der rede Thome </w:t>
      </w:r>
      <w:proofErr w:type="spellStart"/>
      <w:r>
        <w:t>wutend</w:t>
      </w:r>
      <w:proofErr w:type="spellEnd"/>
      <w:r>
        <w:t xml:space="preserve"> wurden / </w:t>
      </w:r>
      <w:proofErr w:type="spellStart"/>
      <w:r>
        <w:t>sunder</w:t>
      </w:r>
      <w:proofErr w:type="spellEnd"/>
      <w:r>
        <w:t xml:space="preserve"> es bewegt sie </w:t>
      </w:r>
      <w:proofErr w:type="spellStart"/>
      <w:r>
        <w:t>vil</w:t>
      </w:r>
      <w:proofErr w:type="spellEnd"/>
      <w:r>
        <w:t xml:space="preserve"> </w:t>
      </w:r>
      <w:proofErr w:type="spellStart"/>
      <w:r>
        <w:t>mer</w:t>
      </w:r>
      <w:proofErr w:type="spellEnd"/>
      <w:r>
        <w:t xml:space="preserve"> der </w:t>
      </w:r>
      <w:proofErr w:type="spellStart"/>
      <w:r>
        <w:t>Regenbog</w:t>
      </w:r>
      <w:proofErr w:type="spellEnd"/>
      <w:r>
        <w:t xml:space="preserve"> der </w:t>
      </w:r>
      <w:proofErr w:type="spellStart"/>
      <w:r>
        <w:t>erschyn</w:t>
      </w:r>
      <w:proofErr w:type="spellEnd"/>
      <w:r>
        <w:t xml:space="preserve"> da Thomas redet / denn </w:t>
      </w:r>
      <w:proofErr w:type="spellStart"/>
      <w:r>
        <w:t>dweyl</w:t>
      </w:r>
      <w:proofErr w:type="spellEnd"/>
      <w:r>
        <w:t xml:space="preserve"> sie ein Regenbogen </w:t>
      </w:r>
      <w:proofErr w:type="spellStart"/>
      <w:r>
        <w:t>ynn</w:t>
      </w:r>
      <w:proofErr w:type="spellEnd"/>
      <w:r>
        <w:t xml:space="preserve"> </w:t>
      </w:r>
      <w:proofErr w:type="spellStart"/>
      <w:r>
        <w:t>yhren</w:t>
      </w:r>
      <w:proofErr w:type="spellEnd"/>
      <w:r>
        <w:t xml:space="preserve"> </w:t>
      </w:r>
      <w:proofErr w:type="spellStart"/>
      <w:r>
        <w:t>fenlyn</w:t>
      </w:r>
      <w:proofErr w:type="spellEnd"/>
      <w:r>
        <w:t xml:space="preserve"> furten / </w:t>
      </w:r>
      <w:proofErr w:type="spellStart"/>
      <w:r>
        <w:t>meynten</w:t>
      </w:r>
      <w:proofErr w:type="spellEnd"/>
      <w:r>
        <w:t xml:space="preserve"> sie </w:t>
      </w:r>
      <w:proofErr w:type="spellStart"/>
      <w:r>
        <w:t>Got</w:t>
      </w:r>
      <w:proofErr w:type="spellEnd"/>
      <w:r>
        <w:t xml:space="preserve"> </w:t>
      </w:r>
      <w:proofErr w:type="spellStart"/>
      <w:r>
        <w:t>het</w:t>
      </w:r>
      <w:proofErr w:type="spellEnd"/>
      <w:r>
        <w:t xml:space="preserve"> </w:t>
      </w:r>
      <w:proofErr w:type="spellStart"/>
      <w:r>
        <w:t>yhn</w:t>
      </w:r>
      <w:proofErr w:type="spellEnd"/>
      <w:r>
        <w:t xml:space="preserve"> ein </w:t>
      </w:r>
      <w:proofErr w:type="spellStart"/>
      <w:r>
        <w:t>zeichen</w:t>
      </w:r>
      <w:proofErr w:type="spellEnd"/>
      <w:r>
        <w:t xml:space="preserve"> geben des </w:t>
      </w:r>
      <w:proofErr w:type="spellStart"/>
      <w:r>
        <w:t>sigs</w:t>
      </w:r>
      <w:proofErr w:type="spellEnd"/>
      <w:r>
        <w:t xml:space="preserve"> / Auch was der </w:t>
      </w:r>
      <w:proofErr w:type="spellStart"/>
      <w:r>
        <w:t>hauff</w:t>
      </w:r>
      <w:proofErr w:type="spellEnd"/>
      <w:r>
        <w:t xml:space="preserve"> </w:t>
      </w:r>
      <w:proofErr w:type="spellStart"/>
      <w:r>
        <w:t>zimlich</w:t>
      </w:r>
      <w:proofErr w:type="spellEnd"/>
      <w:r>
        <w:t xml:space="preserve"> gros / und lag </w:t>
      </w:r>
      <w:proofErr w:type="spellStart"/>
      <w:r>
        <w:t>wol</w:t>
      </w:r>
      <w:proofErr w:type="spellEnd"/>
      <w:r>
        <w:t xml:space="preserve"> / da sie </w:t>
      </w:r>
      <w:proofErr w:type="spellStart"/>
      <w:r>
        <w:t>meynten</w:t>
      </w:r>
      <w:proofErr w:type="spellEnd"/>
      <w:r>
        <w:t xml:space="preserve"> / sie wollten den </w:t>
      </w:r>
      <w:proofErr w:type="spellStart"/>
      <w:r>
        <w:t>Fursten</w:t>
      </w:r>
      <w:proofErr w:type="spellEnd"/>
      <w:r>
        <w:t xml:space="preserve"> </w:t>
      </w:r>
      <w:proofErr w:type="spellStart"/>
      <w:r>
        <w:t>starck</w:t>
      </w:r>
      <w:proofErr w:type="spellEnd"/>
      <w:r>
        <w:t xml:space="preserve"> gnug sein / dann es was der </w:t>
      </w:r>
      <w:proofErr w:type="spellStart"/>
      <w:r>
        <w:t>Bauren</w:t>
      </w:r>
      <w:proofErr w:type="spellEnd"/>
      <w:r>
        <w:t xml:space="preserve"> </w:t>
      </w:r>
      <w:proofErr w:type="spellStart"/>
      <w:r>
        <w:t>umb</w:t>
      </w:r>
      <w:proofErr w:type="spellEnd"/>
      <w:r>
        <w:t xml:space="preserve"> die acht </w:t>
      </w:r>
      <w:proofErr w:type="spellStart"/>
      <w:r>
        <w:t>tausent</w:t>
      </w:r>
      <w:proofErr w:type="spellEnd"/>
      <w:r>
        <w:t xml:space="preserve"> / und </w:t>
      </w:r>
      <w:proofErr w:type="spellStart"/>
      <w:r>
        <w:t>schryen</w:t>
      </w:r>
      <w:proofErr w:type="spellEnd"/>
      <w:r>
        <w:t xml:space="preserve"> also </w:t>
      </w:r>
      <w:proofErr w:type="spellStart"/>
      <w:r>
        <w:t>etlich</w:t>
      </w:r>
      <w:proofErr w:type="spellEnd"/>
      <w:r>
        <w:t xml:space="preserve"> </w:t>
      </w:r>
      <w:proofErr w:type="spellStart"/>
      <w:r>
        <w:t>buben</w:t>
      </w:r>
      <w:proofErr w:type="spellEnd"/>
      <w:r>
        <w:t xml:space="preserve"> / man </w:t>
      </w:r>
      <w:proofErr w:type="spellStart"/>
      <w:r>
        <w:t>solt</w:t>
      </w:r>
      <w:proofErr w:type="spellEnd"/>
      <w:r>
        <w:t xml:space="preserve"> sich zur </w:t>
      </w:r>
      <w:proofErr w:type="spellStart"/>
      <w:r>
        <w:t>were</w:t>
      </w:r>
      <w:proofErr w:type="spellEnd"/>
      <w:r>
        <w:t xml:space="preserve"> stellen / </w:t>
      </w:r>
      <w:proofErr w:type="spellStart"/>
      <w:r>
        <w:t>unnd</w:t>
      </w:r>
      <w:proofErr w:type="spellEnd"/>
      <w:r>
        <w:t xml:space="preserve"> huben anzusingen das </w:t>
      </w:r>
      <w:proofErr w:type="spellStart"/>
      <w:r>
        <w:t>gesang</w:t>
      </w:r>
      <w:proofErr w:type="spellEnd"/>
      <w:r>
        <w:t xml:space="preserve"> / Veni </w:t>
      </w:r>
      <w:proofErr w:type="spellStart"/>
      <w:r>
        <w:t>sancte</w:t>
      </w:r>
      <w:proofErr w:type="spellEnd"/>
      <w:r>
        <w:t xml:space="preserve"> </w:t>
      </w:r>
      <w:proofErr w:type="spellStart"/>
      <w:r>
        <w:t>spiritus</w:t>
      </w:r>
      <w:proofErr w:type="spellEnd"/>
      <w:r>
        <w:t xml:space="preserve">. </w:t>
      </w:r>
    </w:p>
    <w:p w14:paraId="573FF1B6" w14:textId="77777777" w:rsidR="0044777E" w:rsidRDefault="0044777E" w:rsidP="0044777E">
      <w:pPr>
        <w:pStyle w:val="StandardWeb"/>
      </w:pPr>
      <w:r>
        <w:t xml:space="preserve">Also wart den </w:t>
      </w:r>
      <w:proofErr w:type="spellStart"/>
      <w:r>
        <w:t>Fursten</w:t>
      </w:r>
      <w:proofErr w:type="spellEnd"/>
      <w:r>
        <w:t xml:space="preserve"> kein </w:t>
      </w:r>
      <w:proofErr w:type="spellStart"/>
      <w:r>
        <w:t>antwort</w:t>
      </w:r>
      <w:proofErr w:type="spellEnd"/>
      <w:r>
        <w:t xml:space="preserve"> uff </w:t>
      </w:r>
      <w:proofErr w:type="spellStart"/>
      <w:r>
        <w:t>yhr</w:t>
      </w:r>
      <w:proofErr w:type="spellEnd"/>
      <w:r>
        <w:t xml:space="preserve"> anregen. Es </w:t>
      </w:r>
      <w:proofErr w:type="spellStart"/>
      <w:r>
        <w:t>hette</w:t>
      </w:r>
      <w:proofErr w:type="spellEnd"/>
      <w:r>
        <w:t xml:space="preserve"> auch Thomas ein jungen </w:t>
      </w:r>
      <w:proofErr w:type="spellStart"/>
      <w:r>
        <w:t>edelman</w:t>
      </w:r>
      <w:proofErr w:type="spellEnd"/>
      <w:r>
        <w:t xml:space="preserve"> / ein einigen </w:t>
      </w:r>
      <w:proofErr w:type="spellStart"/>
      <w:r>
        <w:t>sun</w:t>
      </w:r>
      <w:proofErr w:type="spellEnd"/>
      <w:r>
        <w:t xml:space="preserve"> eines alten mans </w:t>
      </w:r>
      <w:proofErr w:type="spellStart"/>
      <w:r>
        <w:t>gesant</w:t>
      </w:r>
      <w:proofErr w:type="spellEnd"/>
      <w:r>
        <w:t xml:space="preserve"> mit andern </w:t>
      </w:r>
      <w:proofErr w:type="spellStart"/>
      <w:r>
        <w:t>yns</w:t>
      </w:r>
      <w:proofErr w:type="spellEnd"/>
      <w:r>
        <w:t xml:space="preserve"> leger / etwas </w:t>
      </w:r>
      <w:proofErr w:type="spellStart"/>
      <w:r>
        <w:t>zuwerben</w:t>
      </w:r>
      <w:proofErr w:type="spellEnd"/>
      <w:r>
        <w:t xml:space="preserve"> / erstechen lassen / wider aller </w:t>
      </w:r>
      <w:proofErr w:type="spellStart"/>
      <w:r>
        <w:t>welt</w:t>
      </w:r>
      <w:proofErr w:type="spellEnd"/>
      <w:r>
        <w:t xml:space="preserve"> </w:t>
      </w:r>
      <w:proofErr w:type="spellStart"/>
      <w:r>
        <w:t>kriegßweys</w:t>
      </w:r>
      <w:proofErr w:type="spellEnd"/>
      <w:r>
        <w:t xml:space="preserve"> / Solches </w:t>
      </w:r>
      <w:proofErr w:type="spellStart"/>
      <w:r>
        <w:t>erzurnet</w:t>
      </w:r>
      <w:proofErr w:type="spellEnd"/>
      <w:r>
        <w:t xml:space="preserve"> die </w:t>
      </w:r>
      <w:proofErr w:type="spellStart"/>
      <w:r>
        <w:t>Fursten</w:t>
      </w:r>
      <w:proofErr w:type="spellEnd"/>
      <w:r>
        <w:t xml:space="preserve"> </w:t>
      </w:r>
      <w:proofErr w:type="spellStart"/>
      <w:r>
        <w:t>unnd</w:t>
      </w:r>
      <w:proofErr w:type="spellEnd"/>
      <w:r>
        <w:t xml:space="preserve"> den </w:t>
      </w:r>
      <w:proofErr w:type="spellStart"/>
      <w:r>
        <w:t>adel</w:t>
      </w:r>
      <w:proofErr w:type="spellEnd"/>
      <w:r>
        <w:t xml:space="preserve"> </w:t>
      </w:r>
      <w:proofErr w:type="spellStart"/>
      <w:r>
        <w:t>seer</w:t>
      </w:r>
      <w:proofErr w:type="spellEnd"/>
      <w:r>
        <w:t xml:space="preserve"> / das sie hitzig </w:t>
      </w:r>
      <w:proofErr w:type="spellStart"/>
      <w:r>
        <w:t>auff</w:t>
      </w:r>
      <w:proofErr w:type="spellEnd"/>
      <w:r>
        <w:t xml:space="preserve"> die </w:t>
      </w:r>
      <w:proofErr w:type="spellStart"/>
      <w:r>
        <w:t>Baurn</w:t>
      </w:r>
      <w:proofErr w:type="spellEnd"/>
      <w:r>
        <w:t xml:space="preserve"> wurden / </w:t>
      </w:r>
      <w:proofErr w:type="spellStart"/>
      <w:r>
        <w:t>darumb</w:t>
      </w:r>
      <w:proofErr w:type="spellEnd"/>
      <w:r>
        <w:t xml:space="preserve"> blies man </w:t>
      </w:r>
      <w:proofErr w:type="spellStart"/>
      <w:r>
        <w:t>auff</w:t>
      </w:r>
      <w:proofErr w:type="spellEnd"/>
      <w:r>
        <w:t xml:space="preserve"> / und ordnet den zeug / und der </w:t>
      </w:r>
      <w:proofErr w:type="spellStart"/>
      <w:r>
        <w:t>Lanndtgraff</w:t>
      </w:r>
      <w:proofErr w:type="spellEnd"/>
      <w:r>
        <w:t xml:space="preserve"> von Hessen / der </w:t>
      </w:r>
      <w:proofErr w:type="spellStart"/>
      <w:r>
        <w:t>under</w:t>
      </w:r>
      <w:proofErr w:type="spellEnd"/>
      <w:r>
        <w:t xml:space="preserve"> den </w:t>
      </w:r>
      <w:proofErr w:type="spellStart"/>
      <w:r>
        <w:t>Fursten</w:t>
      </w:r>
      <w:proofErr w:type="spellEnd"/>
      <w:r>
        <w:t xml:space="preserve"> da selbst der jungst was / ritt </w:t>
      </w:r>
      <w:proofErr w:type="spellStart"/>
      <w:r>
        <w:t>umb</w:t>
      </w:r>
      <w:proofErr w:type="spellEnd"/>
      <w:r>
        <w:t xml:space="preserve"> den zeug / </w:t>
      </w:r>
      <w:proofErr w:type="spellStart"/>
      <w:r>
        <w:t>unnd</w:t>
      </w:r>
      <w:proofErr w:type="spellEnd"/>
      <w:r>
        <w:t xml:space="preserve"> </w:t>
      </w:r>
      <w:proofErr w:type="spellStart"/>
      <w:r>
        <w:t>vermanet</w:t>
      </w:r>
      <w:proofErr w:type="spellEnd"/>
      <w:r>
        <w:t xml:space="preserve"> sie </w:t>
      </w:r>
      <w:proofErr w:type="spellStart"/>
      <w:r>
        <w:t>zuretten</w:t>
      </w:r>
      <w:proofErr w:type="spellEnd"/>
      <w:r>
        <w:t xml:space="preserve"> </w:t>
      </w:r>
      <w:proofErr w:type="spellStart"/>
      <w:r>
        <w:t>gemeynen</w:t>
      </w:r>
      <w:proofErr w:type="spellEnd"/>
      <w:r>
        <w:t xml:space="preserve"> </w:t>
      </w:r>
      <w:proofErr w:type="spellStart"/>
      <w:r>
        <w:t>friden</w:t>
      </w:r>
      <w:proofErr w:type="spellEnd"/>
      <w:r>
        <w:t xml:space="preserve"> / und </w:t>
      </w:r>
      <w:proofErr w:type="spellStart"/>
      <w:r>
        <w:t>redt</w:t>
      </w:r>
      <w:proofErr w:type="spellEnd"/>
      <w:r>
        <w:t xml:space="preserve"> also. </w:t>
      </w:r>
    </w:p>
    <w:p w14:paraId="4B28BE44" w14:textId="77777777" w:rsidR="0044777E" w:rsidRDefault="0044777E" w:rsidP="0044777E">
      <w:pPr>
        <w:pStyle w:val="StandardWeb"/>
      </w:pPr>
      <w:r>
        <w:t xml:space="preserve">Lieben </w:t>
      </w:r>
      <w:proofErr w:type="spellStart"/>
      <w:r>
        <w:t>Freundt</w:t>
      </w:r>
      <w:proofErr w:type="spellEnd"/>
      <w:r>
        <w:t xml:space="preserve"> / </w:t>
      </w:r>
      <w:proofErr w:type="spellStart"/>
      <w:r>
        <w:t>Ir</w:t>
      </w:r>
      <w:proofErr w:type="spellEnd"/>
      <w:r>
        <w:t xml:space="preserve"> sehet die armen </w:t>
      </w:r>
      <w:proofErr w:type="spellStart"/>
      <w:r>
        <w:t>leut</w:t>
      </w:r>
      <w:proofErr w:type="spellEnd"/>
      <w:r>
        <w:t xml:space="preserve"> vor euch / wider die </w:t>
      </w:r>
      <w:proofErr w:type="spellStart"/>
      <w:r>
        <w:t>yhr</w:t>
      </w:r>
      <w:proofErr w:type="spellEnd"/>
      <w:r>
        <w:t xml:space="preserve"> </w:t>
      </w:r>
      <w:proofErr w:type="spellStart"/>
      <w:r>
        <w:t>gefurt</w:t>
      </w:r>
      <w:proofErr w:type="spellEnd"/>
      <w:r>
        <w:t xml:space="preserve"> </w:t>
      </w:r>
      <w:proofErr w:type="spellStart"/>
      <w:r>
        <w:t>seyt</w:t>
      </w:r>
      <w:proofErr w:type="spellEnd"/>
      <w:r>
        <w:t xml:space="preserve"> / </w:t>
      </w:r>
      <w:proofErr w:type="spellStart"/>
      <w:r>
        <w:t>yhrem</w:t>
      </w:r>
      <w:proofErr w:type="spellEnd"/>
      <w:r>
        <w:t xml:space="preserve"> ungehorsam und </w:t>
      </w:r>
      <w:proofErr w:type="spellStart"/>
      <w:r>
        <w:t>frevel</w:t>
      </w:r>
      <w:proofErr w:type="spellEnd"/>
      <w:r>
        <w:t xml:space="preserve"> zu werden / Nun hat die </w:t>
      </w:r>
      <w:proofErr w:type="spellStart"/>
      <w:r>
        <w:t>Fursten</w:t>
      </w:r>
      <w:proofErr w:type="spellEnd"/>
      <w:r>
        <w:t xml:space="preserve"> erbarmet </w:t>
      </w:r>
      <w:proofErr w:type="spellStart"/>
      <w:r>
        <w:t>yres</w:t>
      </w:r>
      <w:proofErr w:type="spellEnd"/>
      <w:r>
        <w:t xml:space="preserve"> </w:t>
      </w:r>
      <w:proofErr w:type="spellStart"/>
      <w:r>
        <w:t>elends</w:t>
      </w:r>
      <w:proofErr w:type="spellEnd"/>
      <w:r>
        <w:t xml:space="preserve"> / und haben wir mit </w:t>
      </w:r>
      <w:proofErr w:type="spellStart"/>
      <w:r>
        <w:t>ynnen</w:t>
      </w:r>
      <w:proofErr w:type="spellEnd"/>
      <w:r>
        <w:t xml:space="preserve"> lassen handeln / das sie abzogen / sich ergeben / und die </w:t>
      </w:r>
      <w:proofErr w:type="spellStart"/>
      <w:r>
        <w:t>hauptleut</w:t>
      </w:r>
      <w:proofErr w:type="spellEnd"/>
      <w:r>
        <w:t xml:space="preserve"> </w:t>
      </w:r>
      <w:proofErr w:type="spellStart"/>
      <w:r>
        <w:t>uberantworten</w:t>
      </w:r>
      <w:proofErr w:type="spellEnd"/>
      <w:r>
        <w:t xml:space="preserve"> / </w:t>
      </w:r>
      <w:proofErr w:type="spellStart"/>
      <w:r>
        <w:t>Auff</w:t>
      </w:r>
      <w:proofErr w:type="spellEnd"/>
      <w:r>
        <w:t xml:space="preserve"> solches geben sie kein </w:t>
      </w:r>
      <w:proofErr w:type="spellStart"/>
      <w:r>
        <w:t>antwort</w:t>
      </w:r>
      <w:proofErr w:type="spellEnd"/>
      <w:r>
        <w:t xml:space="preserve"> / und </w:t>
      </w:r>
      <w:proofErr w:type="spellStart"/>
      <w:r>
        <w:t>rusten</w:t>
      </w:r>
      <w:proofErr w:type="spellEnd"/>
      <w:r>
        <w:t xml:space="preserve"> sich zuschlagen / so fordert es die gros not da gegen / das wir uns </w:t>
      </w:r>
      <w:proofErr w:type="spellStart"/>
      <w:r>
        <w:t>weren</w:t>
      </w:r>
      <w:proofErr w:type="spellEnd"/>
      <w:r>
        <w:t xml:space="preserve"> / </w:t>
      </w:r>
      <w:proofErr w:type="spellStart"/>
      <w:r>
        <w:t>Darumb</w:t>
      </w:r>
      <w:proofErr w:type="spellEnd"/>
      <w:r>
        <w:t xml:space="preserve"> </w:t>
      </w:r>
      <w:proofErr w:type="spellStart"/>
      <w:r>
        <w:t>verman</w:t>
      </w:r>
      <w:proofErr w:type="spellEnd"/>
      <w:r>
        <w:t xml:space="preserve"> ich euch / das </w:t>
      </w:r>
      <w:proofErr w:type="spellStart"/>
      <w:r>
        <w:t>yr</w:t>
      </w:r>
      <w:proofErr w:type="spellEnd"/>
      <w:r>
        <w:t xml:space="preserve"> sie ritterlich </w:t>
      </w:r>
      <w:proofErr w:type="spellStart"/>
      <w:r>
        <w:t>angreifft</w:t>
      </w:r>
      <w:proofErr w:type="spellEnd"/>
      <w:r>
        <w:t xml:space="preserve"> / und den </w:t>
      </w:r>
      <w:proofErr w:type="spellStart"/>
      <w:r>
        <w:t>trewlosen</w:t>
      </w:r>
      <w:proofErr w:type="spellEnd"/>
      <w:r>
        <w:t xml:space="preserve"> </w:t>
      </w:r>
      <w:proofErr w:type="spellStart"/>
      <w:r>
        <w:t>boswichten</w:t>
      </w:r>
      <w:proofErr w:type="spellEnd"/>
      <w:r>
        <w:t xml:space="preserve"> </w:t>
      </w:r>
      <w:proofErr w:type="spellStart"/>
      <w:r>
        <w:t>unnd</w:t>
      </w:r>
      <w:proofErr w:type="spellEnd"/>
      <w:r>
        <w:t xml:space="preserve"> </w:t>
      </w:r>
      <w:proofErr w:type="spellStart"/>
      <w:r>
        <w:t>mordern</w:t>
      </w:r>
      <w:proofErr w:type="spellEnd"/>
      <w:r>
        <w:t xml:space="preserve"> </w:t>
      </w:r>
      <w:proofErr w:type="spellStart"/>
      <w:r>
        <w:t>weret</w:t>
      </w:r>
      <w:proofErr w:type="spellEnd"/>
      <w:r>
        <w:t xml:space="preserve">. Es </w:t>
      </w:r>
      <w:proofErr w:type="spellStart"/>
      <w:r>
        <w:t>hatt</w:t>
      </w:r>
      <w:proofErr w:type="spellEnd"/>
      <w:r>
        <w:t xml:space="preserve"> der </w:t>
      </w:r>
      <w:proofErr w:type="spellStart"/>
      <w:r>
        <w:t>Teuffel</w:t>
      </w:r>
      <w:proofErr w:type="spellEnd"/>
      <w:r>
        <w:t xml:space="preserve"> die </w:t>
      </w:r>
      <w:proofErr w:type="spellStart"/>
      <w:r>
        <w:t>leut</w:t>
      </w:r>
      <w:proofErr w:type="spellEnd"/>
      <w:r>
        <w:t xml:space="preserve"> so geblendet / da sie </w:t>
      </w:r>
      <w:proofErr w:type="spellStart"/>
      <w:r>
        <w:t>yhn</w:t>
      </w:r>
      <w:proofErr w:type="spellEnd"/>
      <w:r>
        <w:t xml:space="preserve"> nicht wollen </w:t>
      </w:r>
      <w:proofErr w:type="spellStart"/>
      <w:r>
        <w:t>radten</w:t>
      </w:r>
      <w:proofErr w:type="spellEnd"/>
      <w:r>
        <w:t xml:space="preserve"> oder </w:t>
      </w:r>
      <w:proofErr w:type="spellStart"/>
      <w:r>
        <w:t>helffen</w:t>
      </w:r>
      <w:proofErr w:type="spellEnd"/>
      <w:r>
        <w:t xml:space="preserve"> lassen/ Denn wie </w:t>
      </w:r>
      <w:proofErr w:type="spellStart"/>
      <w:r>
        <w:t>wol</w:t>
      </w:r>
      <w:proofErr w:type="spellEnd"/>
      <w:r>
        <w:t xml:space="preserve"> sie grosse klage </w:t>
      </w:r>
      <w:proofErr w:type="spellStart"/>
      <w:r>
        <w:t>uber</w:t>
      </w:r>
      <w:proofErr w:type="spellEnd"/>
      <w:r>
        <w:t xml:space="preserve"> die </w:t>
      </w:r>
      <w:proofErr w:type="spellStart"/>
      <w:r>
        <w:t>Fursten</w:t>
      </w:r>
      <w:proofErr w:type="spellEnd"/>
      <w:r>
        <w:t xml:space="preserve"> </w:t>
      </w:r>
      <w:proofErr w:type="spellStart"/>
      <w:r>
        <w:t>furen</w:t>
      </w:r>
      <w:proofErr w:type="spellEnd"/>
      <w:r>
        <w:t xml:space="preserve"> / dennoch ist kein </w:t>
      </w:r>
      <w:proofErr w:type="spellStart"/>
      <w:r>
        <w:t>ursach</w:t>
      </w:r>
      <w:proofErr w:type="spellEnd"/>
      <w:r>
        <w:t xml:space="preserve"> uff erden </w:t>
      </w:r>
      <w:proofErr w:type="spellStart"/>
      <w:r>
        <w:t>gnugsam</w:t>
      </w:r>
      <w:proofErr w:type="spellEnd"/>
      <w:r>
        <w:t xml:space="preserve"> / </w:t>
      </w:r>
      <w:proofErr w:type="spellStart"/>
      <w:r>
        <w:t>auffrur</w:t>
      </w:r>
      <w:proofErr w:type="spellEnd"/>
      <w:r>
        <w:t xml:space="preserve"> </w:t>
      </w:r>
      <w:proofErr w:type="spellStart"/>
      <w:r>
        <w:t>zuerregen</w:t>
      </w:r>
      <w:proofErr w:type="spellEnd"/>
      <w:r>
        <w:t xml:space="preserve"> / und </w:t>
      </w:r>
      <w:proofErr w:type="spellStart"/>
      <w:r>
        <w:t>gewalt</w:t>
      </w:r>
      <w:proofErr w:type="spellEnd"/>
      <w:r>
        <w:t xml:space="preserve"> wider </w:t>
      </w:r>
      <w:proofErr w:type="spellStart"/>
      <w:r>
        <w:t>Oberkeit</w:t>
      </w:r>
      <w:proofErr w:type="spellEnd"/>
      <w:r>
        <w:t xml:space="preserve"> </w:t>
      </w:r>
      <w:proofErr w:type="spellStart"/>
      <w:r>
        <w:t>furnemen</w:t>
      </w:r>
      <w:proofErr w:type="spellEnd"/>
      <w:r>
        <w:t xml:space="preserve"> / Denn es ist ein </w:t>
      </w:r>
      <w:proofErr w:type="spellStart"/>
      <w:r>
        <w:t>seer</w:t>
      </w:r>
      <w:proofErr w:type="spellEnd"/>
      <w:r>
        <w:t xml:space="preserve"> ernst gebot Gottes die </w:t>
      </w:r>
      <w:proofErr w:type="spellStart"/>
      <w:r>
        <w:t>oberkeit</w:t>
      </w:r>
      <w:proofErr w:type="spellEnd"/>
      <w:r>
        <w:t xml:space="preserve"> </w:t>
      </w:r>
      <w:proofErr w:type="spellStart"/>
      <w:r>
        <w:t>eern</w:t>
      </w:r>
      <w:proofErr w:type="spellEnd"/>
      <w:r>
        <w:t xml:space="preserve"> und furchten / darob </w:t>
      </w:r>
      <w:proofErr w:type="spellStart"/>
      <w:r>
        <w:t>got</w:t>
      </w:r>
      <w:proofErr w:type="spellEnd"/>
      <w:r>
        <w:t xml:space="preserve"> also gehalten hat das </w:t>
      </w:r>
      <w:proofErr w:type="spellStart"/>
      <w:r>
        <w:t>uffrur</w:t>
      </w:r>
      <w:proofErr w:type="spellEnd"/>
      <w:r>
        <w:t xml:space="preserve"> nie </w:t>
      </w:r>
      <w:proofErr w:type="spellStart"/>
      <w:r>
        <w:t>ungestrafft</w:t>
      </w:r>
      <w:proofErr w:type="spellEnd"/>
      <w:r>
        <w:t xml:space="preserve"> </w:t>
      </w:r>
      <w:proofErr w:type="spellStart"/>
      <w:r>
        <w:t>bliben</w:t>
      </w:r>
      <w:proofErr w:type="spellEnd"/>
      <w:r>
        <w:t xml:space="preserve"> ist / Denn Paulus sagt Wer der </w:t>
      </w:r>
      <w:proofErr w:type="spellStart"/>
      <w:r>
        <w:t>oberkeit</w:t>
      </w:r>
      <w:proofErr w:type="spellEnd"/>
      <w:r>
        <w:t xml:space="preserve"> widerstrebt / wird gestrafft / denn </w:t>
      </w:r>
      <w:proofErr w:type="spellStart"/>
      <w:r>
        <w:t>oberkeit</w:t>
      </w:r>
      <w:proofErr w:type="spellEnd"/>
      <w:r>
        <w:t xml:space="preserve"> ist geordnet von </w:t>
      </w:r>
      <w:proofErr w:type="spellStart"/>
      <w:r>
        <w:t>Got</w:t>
      </w:r>
      <w:proofErr w:type="spellEnd"/>
      <w:r>
        <w:t xml:space="preserve"> / </w:t>
      </w:r>
      <w:proofErr w:type="spellStart"/>
      <w:r>
        <w:t>darumb</w:t>
      </w:r>
      <w:proofErr w:type="spellEnd"/>
      <w:r>
        <w:t xml:space="preserve"> </w:t>
      </w:r>
      <w:proofErr w:type="spellStart"/>
      <w:r>
        <w:t>helt</w:t>
      </w:r>
      <w:proofErr w:type="spellEnd"/>
      <w:r>
        <w:t xml:space="preserve"> </w:t>
      </w:r>
      <w:proofErr w:type="spellStart"/>
      <w:r>
        <w:t>got</w:t>
      </w:r>
      <w:proofErr w:type="spellEnd"/>
      <w:r>
        <w:t xml:space="preserve"> also </w:t>
      </w:r>
      <w:proofErr w:type="spellStart"/>
      <w:r>
        <w:t>drob</w:t>
      </w:r>
      <w:proofErr w:type="spellEnd"/>
      <w:r>
        <w:t xml:space="preserve"> / das sie kein </w:t>
      </w:r>
      <w:proofErr w:type="spellStart"/>
      <w:r>
        <w:t>creatur</w:t>
      </w:r>
      <w:proofErr w:type="spellEnd"/>
      <w:r>
        <w:t xml:space="preserve"> kann </w:t>
      </w:r>
      <w:proofErr w:type="spellStart"/>
      <w:r>
        <w:t>zerreyssen</w:t>
      </w:r>
      <w:proofErr w:type="spellEnd"/>
      <w:r>
        <w:t xml:space="preserve"> / Wie </w:t>
      </w:r>
      <w:proofErr w:type="spellStart"/>
      <w:r>
        <w:t>Gots</w:t>
      </w:r>
      <w:proofErr w:type="spellEnd"/>
      <w:r>
        <w:t xml:space="preserve"> </w:t>
      </w:r>
      <w:proofErr w:type="spellStart"/>
      <w:r>
        <w:t>ordnung</w:t>
      </w:r>
      <w:proofErr w:type="spellEnd"/>
      <w:r>
        <w:t xml:space="preserve"> ist / das tag und </w:t>
      </w:r>
      <w:proofErr w:type="spellStart"/>
      <w:r>
        <w:t>nacht</w:t>
      </w:r>
      <w:proofErr w:type="spellEnd"/>
      <w:r>
        <w:t xml:space="preserve"> </w:t>
      </w:r>
      <w:proofErr w:type="spellStart"/>
      <w:r>
        <w:t>wirt</w:t>
      </w:r>
      <w:proofErr w:type="spellEnd"/>
      <w:r>
        <w:t xml:space="preserve"> / und mag kein </w:t>
      </w:r>
      <w:proofErr w:type="spellStart"/>
      <w:r>
        <w:t>mensch</w:t>
      </w:r>
      <w:proofErr w:type="spellEnd"/>
      <w:r>
        <w:t xml:space="preserve"> die sonnen vom </w:t>
      </w:r>
      <w:proofErr w:type="spellStart"/>
      <w:r>
        <w:t>himmel</w:t>
      </w:r>
      <w:proofErr w:type="spellEnd"/>
      <w:r>
        <w:t xml:space="preserve"> reissen / tag und </w:t>
      </w:r>
      <w:proofErr w:type="spellStart"/>
      <w:r>
        <w:t>nacht</w:t>
      </w:r>
      <w:proofErr w:type="spellEnd"/>
      <w:r>
        <w:t xml:space="preserve"> weg nehmen / Also </w:t>
      </w:r>
      <w:proofErr w:type="spellStart"/>
      <w:r>
        <w:t>wirt</w:t>
      </w:r>
      <w:proofErr w:type="spellEnd"/>
      <w:r>
        <w:t xml:space="preserve"> weder </w:t>
      </w:r>
      <w:proofErr w:type="spellStart"/>
      <w:r>
        <w:t>teuffel</w:t>
      </w:r>
      <w:proofErr w:type="spellEnd"/>
      <w:r>
        <w:t xml:space="preserve"> / noch des </w:t>
      </w:r>
      <w:proofErr w:type="spellStart"/>
      <w:r>
        <w:t>teuffels</w:t>
      </w:r>
      <w:proofErr w:type="spellEnd"/>
      <w:r>
        <w:t xml:space="preserve"> Apostel die </w:t>
      </w:r>
      <w:proofErr w:type="spellStart"/>
      <w:r>
        <w:t>Muntzerischen</w:t>
      </w:r>
      <w:proofErr w:type="spellEnd"/>
      <w:r>
        <w:t xml:space="preserve"> </w:t>
      </w:r>
      <w:proofErr w:type="spellStart"/>
      <w:r>
        <w:t>bauren</w:t>
      </w:r>
      <w:proofErr w:type="spellEnd"/>
      <w:r>
        <w:t xml:space="preserve"> / wider geordnete </w:t>
      </w:r>
      <w:proofErr w:type="spellStart"/>
      <w:r>
        <w:t>oberkeit</w:t>
      </w:r>
      <w:proofErr w:type="spellEnd"/>
      <w:r>
        <w:t xml:space="preserve"> gluck haben. Ich rede </w:t>
      </w:r>
      <w:proofErr w:type="spellStart"/>
      <w:r>
        <w:t>solchs</w:t>
      </w:r>
      <w:proofErr w:type="spellEnd"/>
      <w:r>
        <w:t xml:space="preserve"> nicht </w:t>
      </w:r>
      <w:proofErr w:type="spellStart"/>
      <w:r>
        <w:t>darumb</w:t>
      </w:r>
      <w:proofErr w:type="spellEnd"/>
      <w:r>
        <w:t xml:space="preserve"> das ich mich / als ein </w:t>
      </w:r>
      <w:proofErr w:type="spellStart"/>
      <w:r>
        <w:t>Furst</w:t>
      </w:r>
      <w:proofErr w:type="spellEnd"/>
      <w:r>
        <w:t xml:space="preserve"> / schmucke / und der </w:t>
      </w:r>
      <w:proofErr w:type="spellStart"/>
      <w:r>
        <w:t>Bauren</w:t>
      </w:r>
      <w:proofErr w:type="spellEnd"/>
      <w:r>
        <w:t xml:space="preserve"> </w:t>
      </w:r>
      <w:proofErr w:type="spellStart"/>
      <w:r>
        <w:t>sache</w:t>
      </w:r>
      <w:proofErr w:type="spellEnd"/>
      <w:r>
        <w:t xml:space="preserve"> arg mache / </w:t>
      </w:r>
      <w:proofErr w:type="spellStart"/>
      <w:r>
        <w:t>sunder</w:t>
      </w:r>
      <w:proofErr w:type="spellEnd"/>
      <w:r>
        <w:t xml:space="preserve"> es ist die </w:t>
      </w:r>
      <w:proofErr w:type="spellStart"/>
      <w:r>
        <w:t>gantz</w:t>
      </w:r>
      <w:proofErr w:type="spellEnd"/>
      <w:r>
        <w:t xml:space="preserve"> </w:t>
      </w:r>
      <w:proofErr w:type="spellStart"/>
      <w:r>
        <w:t>warheit</w:t>
      </w:r>
      <w:proofErr w:type="spellEnd"/>
      <w:r>
        <w:t xml:space="preserve"> / ich </w:t>
      </w:r>
      <w:proofErr w:type="spellStart"/>
      <w:r>
        <w:t>weyß</w:t>
      </w:r>
      <w:proofErr w:type="spellEnd"/>
      <w:r>
        <w:t xml:space="preserve"> </w:t>
      </w:r>
      <w:proofErr w:type="spellStart"/>
      <w:r>
        <w:t>wol</w:t>
      </w:r>
      <w:proofErr w:type="spellEnd"/>
      <w:r>
        <w:t xml:space="preserve"> / das wir </w:t>
      </w:r>
      <w:proofErr w:type="spellStart"/>
      <w:r>
        <w:t>offt</w:t>
      </w:r>
      <w:proofErr w:type="spellEnd"/>
      <w:r>
        <w:t xml:space="preserve"> </w:t>
      </w:r>
      <w:proofErr w:type="spellStart"/>
      <w:r>
        <w:t>strefflich</w:t>
      </w:r>
      <w:proofErr w:type="spellEnd"/>
      <w:r>
        <w:t xml:space="preserve"> </w:t>
      </w:r>
      <w:proofErr w:type="spellStart"/>
      <w:r>
        <w:t>synd</w:t>
      </w:r>
      <w:proofErr w:type="spellEnd"/>
      <w:r>
        <w:t xml:space="preserve"> / denn wir </w:t>
      </w:r>
      <w:proofErr w:type="spellStart"/>
      <w:r>
        <w:t>menschen</w:t>
      </w:r>
      <w:proofErr w:type="spellEnd"/>
      <w:r>
        <w:t xml:space="preserve"> </w:t>
      </w:r>
      <w:proofErr w:type="spellStart"/>
      <w:r>
        <w:t>synd</w:t>
      </w:r>
      <w:proofErr w:type="spellEnd"/>
      <w:r>
        <w:t xml:space="preserve"> / </w:t>
      </w:r>
      <w:proofErr w:type="spellStart"/>
      <w:r>
        <w:t>unnd</w:t>
      </w:r>
      <w:proofErr w:type="spellEnd"/>
      <w:r>
        <w:t xml:space="preserve"> uns </w:t>
      </w:r>
      <w:proofErr w:type="spellStart"/>
      <w:r>
        <w:t>offt</w:t>
      </w:r>
      <w:proofErr w:type="spellEnd"/>
      <w:r>
        <w:t xml:space="preserve"> </w:t>
      </w:r>
      <w:proofErr w:type="spellStart"/>
      <w:r>
        <w:t>vergreyffen</w:t>
      </w:r>
      <w:proofErr w:type="spellEnd"/>
      <w:r>
        <w:t xml:space="preserve"> / dennoch soll man </w:t>
      </w:r>
      <w:proofErr w:type="spellStart"/>
      <w:r>
        <w:t>darumb</w:t>
      </w:r>
      <w:proofErr w:type="spellEnd"/>
      <w:r>
        <w:t xml:space="preserve"> nicht </w:t>
      </w:r>
      <w:proofErr w:type="spellStart"/>
      <w:r>
        <w:t>auffrur</w:t>
      </w:r>
      <w:proofErr w:type="spellEnd"/>
      <w:r>
        <w:t xml:space="preserve"> anrichten / Es gebeut Gott </w:t>
      </w:r>
      <w:proofErr w:type="spellStart"/>
      <w:r>
        <w:t>oberkeit</w:t>
      </w:r>
      <w:proofErr w:type="spellEnd"/>
      <w:r>
        <w:t xml:space="preserve"> zu </w:t>
      </w:r>
      <w:proofErr w:type="spellStart"/>
      <w:r>
        <w:t>eren</w:t>
      </w:r>
      <w:proofErr w:type="spellEnd"/>
      <w:r>
        <w:t xml:space="preserve"> / dann aber soll man sie </w:t>
      </w:r>
      <w:proofErr w:type="spellStart"/>
      <w:r>
        <w:t>furnemlich</w:t>
      </w:r>
      <w:proofErr w:type="spellEnd"/>
      <w:r>
        <w:t xml:space="preserve"> </w:t>
      </w:r>
      <w:proofErr w:type="spellStart"/>
      <w:r>
        <w:t>eren</w:t>
      </w:r>
      <w:proofErr w:type="spellEnd"/>
      <w:r>
        <w:t xml:space="preserve"> / </w:t>
      </w:r>
      <w:proofErr w:type="spellStart"/>
      <w:r>
        <w:t>wan</w:t>
      </w:r>
      <w:proofErr w:type="spellEnd"/>
      <w:r>
        <w:t xml:space="preserve"> sie </w:t>
      </w:r>
      <w:proofErr w:type="spellStart"/>
      <w:r>
        <w:t>eer</w:t>
      </w:r>
      <w:proofErr w:type="spellEnd"/>
      <w:r>
        <w:t xml:space="preserve"> </w:t>
      </w:r>
      <w:proofErr w:type="spellStart"/>
      <w:r>
        <w:t>furnemlich</w:t>
      </w:r>
      <w:proofErr w:type="spellEnd"/>
      <w:r>
        <w:t xml:space="preserve"> </w:t>
      </w:r>
      <w:proofErr w:type="spellStart"/>
      <w:r>
        <w:t>bedarff</w:t>
      </w:r>
      <w:proofErr w:type="spellEnd"/>
      <w:r>
        <w:t xml:space="preserve"> / nun </w:t>
      </w:r>
      <w:proofErr w:type="spellStart"/>
      <w:r>
        <w:t>bedarff</w:t>
      </w:r>
      <w:proofErr w:type="spellEnd"/>
      <w:r>
        <w:t xml:space="preserve"> </w:t>
      </w:r>
      <w:proofErr w:type="spellStart"/>
      <w:r>
        <w:t>oberkeit</w:t>
      </w:r>
      <w:proofErr w:type="spellEnd"/>
      <w:r>
        <w:t xml:space="preserve"> dann am meisten </w:t>
      </w:r>
      <w:proofErr w:type="spellStart"/>
      <w:r>
        <w:t>ere</w:t>
      </w:r>
      <w:proofErr w:type="spellEnd"/>
      <w:r>
        <w:t xml:space="preserve"> / </w:t>
      </w:r>
      <w:proofErr w:type="spellStart"/>
      <w:r>
        <w:t>wan</w:t>
      </w:r>
      <w:proofErr w:type="spellEnd"/>
      <w:r>
        <w:t xml:space="preserve"> sie </w:t>
      </w:r>
      <w:proofErr w:type="spellStart"/>
      <w:r>
        <w:t>geschmecht</w:t>
      </w:r>
      <w:proofErr w:type="spellEnd"/>
      <w:r>
        <w:t xml:space="preserve"> </w:t>
      </w:r>
      <w:proofErr w:type="spellStart"/>
      <w:r>
        <w:t>wirt</w:t>
      </w:r>
      <w:proofErr w:type="spellEnd"/>
      <w:r>
        <w:t xml:space="preserve"> / </w:t>
      </w:r>
      <w:proofErr w:type="spellStart"/>
      <w:r>
        <w:t>villeicht</w:t>
      </w:r>
      <w:proofErr w:type="spellEnd"/>
      <w:r>
        <w:t xml:space="preserve"> auch </w:t>
      </w:r>
      <w:proofErr w:type="spellStart"/>
      <w:r>
        <w:t>gefelt</w:t>
      </w:r>
      <w:proofErr w:type="spellEnd"/>
      <w:r>
        <w:t xml:space="preserve"> hat / so sollen </w:t>
      </w:r>
      <w:proofErr w:type="spellStart"/>
      <w:r>
        <w:t>underthon</w:t>
      </w:r>
      <w:proofErr w:type="spellEnd"/>
      <w:r>
        <w:t xml:space="preserve"> </w:t>
      </w:r>
      <w:proofErr w:type="spellStart"/>
      <w:r>
        <w:t>sollich</w:t>
      </w:r>
      <w:proofErr w:type="spellEnd"/>
      <w:r>
        <w:t xml:space="preserve"> </w:t>
      </w:r>
      <w:proofErr w:type="spellStart"/>
      <w:r>
        <w:t>schmach</w:t>
      </w:r>
      <w:proofErr w:type="spellEnd"/>
      <w:r>
        <w:t xml:space="preserve"> der </w:t>
      </w:r>
      <w:proofErr w:type="spellStart"/>
      <w:r>
        <w:t>Oberkeyt</w:t>
      </w:r>
      <w:proofErr w:type="spellEnd"/>
      <w:r>
        <w:t xml:space="preserve"> </w:t>
      </w:r>
      <w:proofErr w:type="spellStart"/>
      <w:r>
        <w:t>helffen</w:t>
      </w:r>
      <w:proofErr w:type="spellEnd"/>
      <w:r>
        <w:t xml:space="preserve"> tragen / zu </w:t>
      </w:r>
      <w:proofErr w:type="spellStart"/>
      <w:r>
        <w:t>eren</w:t>
      </w:r>
      <w:proofErr w:type="spellEnd"/>
      <w:r>
        <w:t xml:space="preserve"> bringen und decken / wie Sem den blossen Noe decket / das man </w:t>
      </w:r>
      <w:proofErr w:type="spellStart"/>
      <w:r>
        <w:t>ynn</w:t>
      </w:r>
      <w:proofErr w:type="spellEnd"/>
      <w:r>
        <w:t xml:space="preserve"> </w:t>
      </w:r>
      <w:proofErr w:type="spellStart"/>
      <w:r>
        <w:t>friden</w:t>
      </w:r>
      <w:proofErr w:type="spellEnd"/>
      <w:r>
        <w:t xml:space="preserve"> und </w:t>
      </w:r>
      <w:proofErr w:type="spellStart"/>
      <w:r>
        <w:t>eynikeit</w:t>
      </w:r>
      <w:proofErr w:type="spellEnd"/>
      <w:r>
        <w:t xml:space="preserve"> bey einander bleiben und leben </w:t>
      </w:r>
      <w:proofErr w:type="spellStart"/>
      <w:r>
        <w:t>muge</w:t>
      </w:r>
      <w:proofErr w:type="spellEnd"/>
      <w:r>
        <w:t xml:space="preserve">. Was thun aber diese </w:t>
      </w:r>
      <w:proofErr w:type="spellStart"/>
      <w:r>
        <w:t>trewlosen</w:t>
      </w:r>
      <w:proofErr w:type="spellEnd"/>
      <w:r>
        <w:t xml:space="preserve"> </w:t>
      </w:r>
      <w:proofErr w:type="spellStart"/>
      <w:r>
        <w:t>Boßwichte</w:t>
      </w:r>
      <w:proofErr w:type="spellEnd"/>
      <w:r>
        <w:t xml:space="preserve">? sie decken nicht unsere </w:t>
      </w:r>
      <w:proofErr w:type="spellStart"/>
      <w:r>
        <w:t>fele</w:t>
      </w:r>
      <w:proofErr w:type="spellEnd"/>
      <w:r>
        <w:t xml:space="preserve"> / sonder machen sie </w:t>
      </w:r>
      <w:proofErr w:type="spellStart"/>
      <w:r>
        <w:t>mer</w:t>
      </w:r>
      <w:proofErr w:type="spellEnd"/>
      <w:r>
        <w:t xml:space="preserve"> </w:t>
      </w:r>
      <w:proofErr w:type="spellStart"/>
      <w:r>
        <w:t>ruchtig</w:t>
      </w:r>
      <w:proofErr w:type="spellEnd"/>
      <w:r>
        <w:t xml:space="preserve"> / ja liegen auch </w:t>
      </w:r>
      <w:proofErr w:type="spellStart"/>
      <w:r>
        <w:t>vil</w:t>
      </w:r>
      <w:proofErr w:type="spellEnd"/>
      <w:r>
        <w:t xml:space="preserve"> hinzu / Denn es ist je </w:t>
      </w:r>
      <w:proofErr w:type="spellStart"/>
      <w:r>
        <w:t>erdicht</w:t>
      </w:r>
      <w:proofErr w:type="spellEnd"/>
      <w:r>
        <w:t xml:space="preserve"> und erlogen / das wir </w:t>
      </w:r>
      <w:proofErr w:type="spellStart"/>
      <w:r>
        <w:t>nit</w:t>
      </w:r>
      <w:proofErr w:type="spellEnd"/>
      <w:r>
        <w:t xml:space="preserve"> gemeinen </w:t>
      </w:r>
      <w:proofErr w:type="spellStart"/>
      <w:r>
        <w:t>landsfriden</w:t>
      </w:r>
      <w:proofErr w:type="spellEnd"/>
      <w:r>
        <w:t xml:space="preserve"> halten / das wir nicht die </w:t>
      </w:r>
      <w:proofErr w:type="spellStart"/>
      <w:r>
        <w:t>gericht</w:t>
      </w:r>
      <w:proofErr w:type="spellEnd"/>
      <w:r>
        <w:t xml:space="preserve"> bestellen / </w:t>
      </w:r>
      <w:proofErr w:type="spellStart"/>
      <w:r>
        <w:t>mord</w:t>
      </w:r>
      <w:proofErr w:type="spellEnd"/>
      <w:r>
        <w:t xml:space="preserve"> und </w:t>
      </w:r>
      <w:proofErr w:type="spellStart"/>
      <w:r>
        <w:t>rauberey</w:t>
      </w:r>
      <w:proofErr w:type="spellEnd"/>
      <w:r>
        <w:t xml:space="preserve"> </w:t>
      </w:r>
      <w:proofErr w:type="spellStart"/>
      <w:r>
        <w:t>yn</w:t>
      </w:r>
      <w:proofErr w:type="spellEnd"/>
      <w:r>
        <w:t xml:space="preserve"> </w:t>
      </w:r>
      <w:proofErr w:type="spellStart"/>
      <w:r>
        <w:t>lendern</w:t>
      </w:r>
      <w:proofErr w:type="spellEnd"/>
      <w:r>
        <w:t xml:space="preserve"> </w:t>
      </w:r>
      <w:proofErr w:type="spellStart"/>
      <w:r>
        <w:t>weren</w:t>
      </w:r>
      <w:proofErr w:type="spellEnd"/>
      <w:r>
        <w:t xml:space="preserve"> / Denn wir nach unserm </w:t>
      </w:r>
      <w:proofErr w:type="spellStart"/>
      <w:r>
        <w:t>vermugen</w:t>
      </w:r>
      <w:proofErr w:type="spellEnd"/>
      <w:r>
        <w:t xml:space="preserve"> / </w:t>
      </w:r>
      <w:proofErr w:type="spellStart"/>
      <w:r>
        <w:t>geflissen</w:t>
      </w:r>
      <w:proofErr w:type="spellEnd"/>
      <w:r>
        <w:t xml:space="preserve"> </w:t>
      </w:r>
      <w:proofErr w:type="spellStart"/>
      <w:r>
        <w:t>synd</w:t>
      </w:r>
      <w:proofErr w:type="spellEnd"/>
      <w:r>
        <w:t xml:space="preserve"> </w:t>
      </w:r>
      <w:proofErr w:type="spellStart"/>
      <w:r>
        <w:t>fridlich</w:t>
      </w:r>
      <w:proofErr w:type="spellEnd"/>
      <w:r>
        <w:t xml:space="preserve"> </w:t>
      </w:r>
      <w:proofErr w:type="spellStart"/>
      <w:r>
        <w:t>regiment</w:t>
      </w:r>
      <w:proofErr w:type="spellEnd"/>
      <w:r>
        <w:t xml:space="preserve"> </w:t>
      </w:r>
      <w:proofErr w:type="spellStart"/>
      <w:r>
        <w:t>zuerhalten</w:t>
      </w:r>
      <w:proofErr w:type="spellEnd"/>
      <w:r>
        <w:t xml:space="preserve"> / Nun ist </w:t>
      </w:r>
      <w:proofErr w:type="spellStart"/>
      <w:r>
        <w:t>ye</w:t>
      </w:r>
      <w:proofErr w:type="spellEnd"/>
      <w:r>
        <w:t xml:space="preserve"> gering die </w:t>
      </w:r>
      <w:proofErr w:type="spellStart"/>
      <w:r>
        <w:t>burde</w:t>
      </w:r>
      <w:proofErr w:type="spellEnd"/>
      <w:r>
        <w:t xml:space="preserve"> die die </w:t>
      </w:r>
      <w:proofErr w:type="spellStart"/>
      <w:r>
        <w:t>unterthon</w:t>
      </w:r>
      <w:proofErr w:type="spellEnd"/>
      <w:r>
        <w:t xml:space="preserve"> an gelt oder </w:t>
      </w:r>
      <w:proofErr w:type="spellStart"/>
      <w:r>
        <w:t>zinß</w:t>
      </w:r>
      <w:proofErr w:type="spellEnd"/>
      <w:r>
        <w:t xml:space="preserve"> tragen / gegen der sorg und </w:t>
      </w:r>
      <w:proofErr w:type="spellStart"/>
      <w:r>
        <w:t>mue</w:t>
      </w:r>
      <w:proofErr w:type="spellEnd"/>
      <w:r>
        <w:t xml:space="preserve"> die wir tragen / Aber </w:t>
      </w:r>
      <w:proofErr w:type="spellStart"/>
      <w:r>
        <w:t>yederman</w:t>
      </w:r>
      <w:proofErr w:type="spellEnd"/>
      <w:r>
        <w:t xml:space="preserve"> acht sein </w:t>
      </w:r>
      <w:proofErr w:type="spellStart"/>
      <w:r>
        <w:t>beschwerden</w:t>
      </w:r>
      <w:proofErr w:type="spellEnd"/>
      <w:r>
        <w:t xml:space="preserve"> am </w:t>
      </w:r>
      <w:proofErr w:type="spellStart"/>
      <w:r>
        <w:t>grosten</w:t>
      </w:r>
      <w:proofErr w:type="spellEnd"/>
      <w:r>
        <w:t xml:space="preserve"> / was dagegen ander </w:t>
      </w:r>
      <w:proofErr w:type="spellStart"/>
      <w:r>
        <w:t>leut</w:t>
      </w:r>
      <w:proofErr w:type="spellEnd"/>
      <w:r>
        <w:t xml:space="preserve"> leiden / will </w:t>
      </w:r>
      <w:proofErr w:type="spellStart"/>
      <w:r>
        <w:t>niemant</w:t>
      </w:r>
      <w:proofErr w:type="spellEnd"/>
      <w:r>
        <w:t xml:space="preserve"> ermessen / Die </w:t>
      </w:r>
      <w:proofErr w:type="spellStart"/>
      <w:r>
        <w:t>Baurn</w:t>
      </w:r>
      <w:proofErr w:type="spellEnd"/>
      <w:r>
        <w:t xml:space="preserve"> geben geringe zins / darum sitzen sie sicher / </w:t>
      </w:r>
      <w:proofErr w:type="spellStart"/>
      <w:r>
        <w:t>mugen</w:t>
      </w:r>
      <w:proofErr w:type="spellEnd"/>
      <w:r>
        <w:t xml:space="preserve"> </w:t>
      </w:r>
      <w:proofErr w:type="spellStart"/>
      <w:r>
        <w:t>weib</w:t>
      </w:r>
      <w:proofErr w:type="spellEnd"/>
      <w:r>
        <w:t xml:space="preserve"> und </w:t>
      </w:r>
      <w:proofErr w:type="spellStart"/>
      <w:r>
        <w:t>kind</w:t>
      </w:r>
      <w:proofErr w:type="spellEnd"/>
      <w:r>
        <w:t xml:space="preserve"> </w:t>
      </w:r>
      <w:proofErr w:type="spellStart"/>
      <w:r>
        <w:t>erneren</w:t>
      </w:r>
      <w:proofErr w:type="spellEnd"/>
      <w:r>
        <w:t xml:space="preserve"> / </w:t>
      </w:r>
      <w:proofErr w:type="spellStart"/>
      <w:r>
        <w:t>mugen</w:t>
      </w:r>
      <w:proofErr w:type="spellEnd"/>
      <w:r>
        <w:t xml:space="preserve"> </w:t>
      </w:r>
      <w:proofErr w:type="spellStart"/>
      <w:r>
        <w:t>kinder</w:t>
      </w:r>
      <w:proofErr w:type="spellEnd"/>
      <w:r>
        <w:t xml:space="preserve"> zu </w:t>
      </w:r>
      <w:proofErr w:type="spellStart"/>
      <w:r>
        <w:t>zucht</w:t>
      </w:r>
      <w:proofErr w:type="spellEnd"/>
      <w:r>
        <w:t xml:space="preserve"> </w:t>
      </w:r>
      <w:proofErr w:type="spellStart"/>
      <w:r>
        <w:t>unnd</w:t>
      </w:r>
      <w:proofErr w:type="spellEnd"/>
      <w:r>
        <w:t xml:space="preserve"> </w:t>
      </w:r>
      <w:proofErr w:type="spellStart"/>
      <w:r>
        <w:t>eern</w:t>
      </w:r>
      <w:proofErr w:type="spellEnd"/>
      <w:r>
        <w:t xml:space="preserve"> erziehen / Solch </w:t>
      </w:r>
      <w:proofErr w:type="spellStart"/>
      <w:r>
        <w:t>sicherheit</w:t>
      </w:r>
      <w:proofErr w:type="spellEnd"/>
      <w:r>
        <w:t xml:space="preserve"> zu unterhalten / werden </w:t>
      </w:r>
      <w:proofErr w:type="spellStart"/>
      <w:r>
        <w:t>yhre</w:t>
      </w:r>
      <w:proofErr w:type="spellEnd"/>
      <w:r>
        <w:t xml:space="preserve"> zins angelegt / sag mir wem </w:t>
      </w:r>
      <w:proofErr w:type="spellStart"/>
      <w:r>
        <w:t>kompt</w:t>
      </w:r>
      <w:proofErr w:type="spellEnd"/>
      <w:r>
        <w:t xml:space="preserve"> der </w:t>
      </w:r>
      <w:proofErr w:type="spellStart"/>
      <w:r>
        <w:t>grost</w:t>
      </w:r>
      <w:proofErr w:type="spellEnd"/>
      <w:r>
        <w:t xml:space="preserve"> nutz draus? den </w:t>
      </w:r>
      <w:proofErr w:type="spellStart"/>
      <w:r>
        <w:t>unterthonen</w:t>
      </w:r>
      <w:proofErr w:type="spellEnd"/>
      <w:r>
        <w:t xml:space="preserve"> / </w:t>
      </w:r>
      <w:proofErr w:type="spellStart"/>
      <w:r>
        <w:t>darumb</w:t>
      </w:r>
      <w:proofErr w:type="spellEnd"/>
      <w:r>
        <w:t xml:space="preserve"> </w:t>
      </w:r>
      <w:proofErr w:type="spellStart"/>
      <w:r>
        <w:t>synd</w:t>
      </w:r>
      <w:proofErr w:type="spellEnd"/>
      <w:r>
        <w:t xml:space="preserve"> </w:t>
      </w:r>
      <w:proofErr w:type="spellStart"/>
      <w:r>
        <w:t>yhre</w:t>
      </w:r>
      <w:proofErr w:type="spellEnd"/>
      <w:r>
        <w:t xml:space="preserve"> </w:t>
      </w:r>
      <w:proofErr w:type="spellStart"/>
      <w:r>
        <w:t>clagen</w:t>
      </w:r>
      <w:proofErr w:type="spellEnd"/>
      <w:r>
        <w:t xml:space="preserve"> nichtig / Es kann aber nicht alles </w:t>
      </w:r>
      <w:proofErr w:type="spellStart"/>
      <w:r>
        <w:t>ym</w:t>
      </w:r>
      <w:proofErr w:type="spellEnd"/>
      <w:r>
        <w:t xml:space="preserve"> </w:t>
      </w:r>
      <w:proofErr w:type="spellStart"/>
      <w:r>
        <w:t>regiment</w:t>
      </w:r>
      <w:proofErr w:type="spellEnd"/>
      <w:r>
        <w:t xml:space="preserve"> </w:t>
      </w:r>
      <w:proofErr w:type="spellStart"/>
      <w:r>
        <w:t>gnugsam</w:t>
      </w:r>
      <w:proofErr w:type="spellEnd"/>
      <w:r>
        <w:t xml:space="preserve"> </w:t>
      </w:r>
      <w:proofErr w:type="spellStart"/>
      <w:r>
        <w:t>außgericht</w:t>
      </w:r>
      <w:proofErr w:type="spellEnd"/>
      <w:r>
        <w:t xml:space="preserve"> werden? ist was / denn </w:t>
      </w:r>
      <w:proofErr w:type="spellStart"/>
      <w:r>
        <w:t>dis</w:t>
      </w:r>
      <w:proofErr w:type="spellEnd"/>
      <w:r>
        <w:t xml:space="preserve"> ist der </w:t>
      </w:r>
      <w:proofErr w:type="spellStart"/>
      <w:r>
        <w:t>welt</w:t>
      </w:r>
      <w:proofErr w:type="spellEnd"/>
      <w:r>
        <w:t xml:space="preserve"> gemein </w:t>
      </w:r>
      <w:proofErr w:type="spellStart"/>
      <w:r>
        <w:t>ungluck</w:t>
      </w:r>
      <w:proofErr w:type="spellEnd"/>
      <w:r>
        <w:t xml:space="preserve"> / es geredt doch das </w:t>
      </w:r>
      <w:proofErr w:type="spellStart"/>
      <w:r>
        <w:t>korn</w:t>
      </w:r>
      <w:proofErr w:type="spellEnd"/>
      <w:r>
        <w:t xml:space="preserve"> uff dem </w:t>
      </w:r>
      <w:proofErr w:type="spellStart"/>
      <w:r>
        <w:t>feld</w:t>
      </w:r>
      <w:proofErr w:type="spellEnd"/>
      <w:r>
        <w:t xml:space="preserve"> nicht alle </w:t>
      </w:r>
      <w:proofErr w:type="spellStart"/>
      <w:r>
        <w:t>jar</w:t>
      </w:r>
      <w:proofErr w:type="spellEnd"/>
      <w:r>
        <w:t xml:space="preserve"> / </w:t>
      </w:r>
      <w:proofErr w:type="spellStart"/>
      <w:r>
        <w:t>darumb</w:t>
      </w:r>
      <w:proofErr w:type="spellEnd"/>
      <w:r>
        <w:t xml:space="preserve"> fordert </w:t>
      </w:r>
      <w:proofErr w:type="spellStart"/>
      <w:r>
        <w:t>got</w:t>
      </w:r>
      <w:proofErr w:type="spellEnd"/>
      <w:r>
        <w:t xml:space="preserve"> das man die </w:t>
      </w:r>
      <w:proofErr w:type="spellStart"/>
      <w:r>
        <w:t>Oberkeit</w:t>
      </w:r>
      <w:proofErr w:type="spellEnd"/>
      <w:r>
        <w:t xml:space="preserve"> </w:t>
      </w:r>
      <w:proofErr w:type="spellStart"/>
      <w:r>
        <w:t>ere</w:t>
      </w:r>
      <w:proofErr w:type="spellEnd"/>
      <w:r>
        <w:t xml:space="preserve"> / denn wen </w:t>
      </w:r>
      <w:proofErr w:type="spellStart"/>
      <w:r>
        <w:t>Oberkeit</w:t>
      </w:r>
      <w:proofErr w:type="spellEnd"/>
      <w:r>
        <w:t xml:space="preserve"> nicht </w:t>
      </w:r>
      <w:proofErr w:type="spellStart"/>
      <w:r>
        <w:t>felet</w:t>
      </w:r>
      <w:proofErr w:type="spellEnd"/>
      <w:r>
        <w:t xml:space="preserve"> / so stunde </w:t>
      </w:r>
      <w:proofErr w:type="spellStart"/>
      <w:r>
        <w:t>yhr</w:t>
      </w:r>
      <w:proofErr w:type="spellEnd"/>
      <w:r>
        <w:t xml:space="preserve"> </w:t>
      </w:r>
      <w:proofErr w:type="spellStart"/>
      <w:r>
        <w:t>eer</w:t>
      </w:r>
      <w:proofErr w:type="spellEnd"/>
      <w:r>
        <w:t xml:space="preserve"> nicht </w:t>
      </w:r>
      <w:proofErr w:type="spellStart"/>
      <w:r>
        <w:t>ynn</w:t>
      </w:r>
      <w:proofErr w:type="spellEnd"/>
      <w:r>
        <w:t xml:space="preserve"> </w:t>
      </w:r>
      <w:proofErr w:type="spellStart"/>
      <w:r>
        <w:t>far</w:t>
      </w:r>
      <w:proofErr w:type="spellEnd"/>
      <w:r>
        <w:t xml:space="preserve"> / </w:t>
      </w:r>
      <w:proofErr w:type="spellStart"/>
      <w:r>
        <w:t>dweyl</w:t>
      </w:r>
      <w:proofErr w:type="spellEnd"/>
      <w:r>
        <w:t xml:space="preserve"> sie aber </w:t>
      </w:r>
      <w:proofErr w:type="spellStart"/>
      <w:r>
        <w:t>ynn</w:t>
      </w:r>
      <w:proofErr w:type="spellEnd"/>
      <w:r>
        <w:t xml:space="preserve"> </w:t>
      </w:r>
      <w:proofErr w:type="spellStart"/>
      <w:r>
        <w:t>far</w:t>
      </w:r>
      <w:proofErr w:type="spellEnd"/>
      <w:r>
        <w:t xml:space="preserve"> stet will sie </w:t>
      </w:r>
      <w:proofErr w:type="spellStart"/>
      <w:r>
        <w:t>Got</w:t>
      </w:r>
      <w:proofErr w:type="spellEnd"/>
      <w:r>
        <w:t xml:space="preserve"> </w:t>
      </w:r>
      <w:proofErr w:type="spellStart"/>
      <w:r>
        <w:t>schutzen</w:t>
      </w:r>
      <w:proofErr w:type="spellEnd"/>
      <w:r>
        <w:t xml:space="preserve"> / </w:t>
      </w:r>
      <w:proofErr w:type="spellStart"/>
      <w:r>
        <w:t>unnd</w:t>
      </w:r>
      <w:proofErr w:type="spellEnd"/>
      <w:r>
        <w:t xml:space="preserve"> hat das gebot gemacht sie zu </w:t>
      </w:r>
      <w:proofErr w:type="spellStart"/>
      <w:r>
        <w:t>eren</w:t>
      </w:r>
      <w:proofErr w:type="spellEnd"/>
      <w:r>
        <w:t xml:space="preserve"> / Sie </w:t>
      </w:r>
      <w:proofErr w:type="spellStart"/>
      <w:r>
        <w:t>clagen</w:t>
      </w:r>
      <w:proofErr w:type="spellEnd"/>
      <w:r>
        <w:t xml:space="preserve"> aber das man </w:t>
      </w:r>
      <w:proofErr w:type="spellStart"/>
      <w:r>
        <w:t>yhn</w:t>
      </w:r>
      <w:proofErr w:type="spellEnd"/>
      <w:r>
        <w:t xml:space="preserve"> nicht gestatten </w:t>
      </w:r>
      <w:proofErr w:type="spellStart"/>
      <w:r>
        <w:t>woll</w:t>
      </w:r>
      <w:proofErr w:type="spellEnd"/>
      <w:r>
        <w:t xml:space="preserve"> das Evangelium </w:t>
      </w:r>
      <w:proofErr w:type="spellStart"/>
      <w:r>
        <w:t>zuhoren</w:t>
      </w:r>
      <w:proofErr w:type="spellEnd"/>
      <w:r>
        <w:t xml:space="preserve"> / dennoch soll man </w:t>
      </w:r>
      <w:proofErr w:type="spellStart"/>
      <w:r>
        <w:t>darumb</w:t>
      </w:r>
      <w:proofErr w:type="spellEnd"/>
      <w:r>
        <w:t xml:space="preserve"> </w:t>
      </w:r>
      <w:proofErr w:type="spellStart"/>
      <w:r>
        <w:t>nit</w:t>
      </w:r>
      <w:proofErr w:type="spellEnd"/>
      <w:r>
        <w:t xml:space="preserve"> </w:t>
      </w:r>
      <w:proofErr w:type="spellStart"/>
      <w:r>
        <w:t>uffrur</w:t>
      </w:r>
      <w:proofErr w:type="spellEnd"/>
      <w:r>
        <w:t xml:space="preserve"> anrichten / den wie Christus Petro </w:t>
      </w:r>
      <w:proofErr w:type="spellStart"/>
      <w:r>
        <w:t>verbotten</w:t>
      </w:r>
      <w:proofErr w:type="spellEnd"/>
      <w:r>
        <w:t xml:space="preserve"> hat </w:t>
      </w:r>
      <w:proofErr w:type="spellStart"/>
      <w:r>
        <w:t>zufechten</w:t>
      </w:r>
      <w:proofErr w:type="spellEnd"/>
      <w:r>
        <w:t xml:space="preserve"> / so </w:t>
      </w:r>
      <w:proofErr w:type="spellStart"/>
      <w:r>
        <w:t>sol</w:t>
      </w:r>
      <w:proofErr w:type="spellEnd"/>
      <w:r>
        <w:t xml:space="preserve"> ein </w:t>
      </w:r>
      <w:proofErr w:type="spellStart"/>
      <w:r>
        <w:t>yeder</w:t>
      </w:r>
      <w:proofErr w:type="spellEnd"/>
      <w:r>
        <w:t xml:space="preserve"> / was er </w:t>
      </w:r>
      <w:proofErr w:type="spellStart"/>
      <w:r>
        <w:t>glawbt</w:t>
      </w:r>
      <w:proofErr w:type="spellEnd"/>
      <w:r>
        <w:t xml:space="preserve"> / </w:t>
      </w:r>
      <w:proofErr w:type="spellStart"/>
      <w:r>
        <w:t>verantwurten</w:t>
      </w:r>
      <w:proofErr w:type="spellEnd"/>
      <w:r>
        <w:t xml:space="preserve"> </w:t>
      </w:r>
      <w:proofErr w:type="spellStart"/>
      <w:r>
        <w:t>fur</w:t>
      </w:r>
      <w:proofErr w:type="spellEnd"/>
      <w:r>
        <w:t xml:space="preserve"> sich selbst / will </w:t>
      </w:r>
      <w:proofErr w:type="spellStart"/>
      <w:r>
        <w:t>yhn</w:t>
      </w:r>
      <w:proofErr w:type="spellEnd"/>
      <w:r>
        <w:t xml:space="preserve"> </w:t>
      </w:r>
      <w:proofErr w:type="spellStart"/>
      <w:r>
        <w:t>oberkeit</w:t>
      </w:r>
      <w:proofErr w:type="spellEnd"/>
      <w:r>
        <w:t xml:space="preserve"> grob todten / </w:t>
      </w:r>
      <w:proofErr w:type="spellStart"/>
      <w:r>
        <w:t>sol</w:t>
      </w:r>
      <w:proofErr w:type="spellEnd"/>
      <w:r>
        <w:t xml:space="preserve"> ers leiden / und </w:t>
      </w:r>
      <w:proofErr w:type="spellStart"/>
      <w:r>
        <w:t>sol</w:t>
      </w:r>
      <w:proofErr w:type="spellEnd"/>
      <w:r>
        <w:t xml:space="preserve"> nicht zum </w:t>
      </w:r>
      <w:proofErr w:type="spellStart"/>
      <w:r>
        <w:t>schwert</w:t>
      </w:r>
      <w:proofErr w:type="spellEnd"/>
      <w:r>
        <w:t xml:space="preserve"> </w:t>
      </w:r>
      <w:proofErr w:type="spellStart"/>
      <w:r>
        <w:t>greiffen</w:t>
      </w:r>
      <w:proofErr w:type="spellEnd"/>
      <w:r>
        <w:t xml:space="preserve"> / und ander </w:t>
      </w:r>
      <w:proofErr w:type="spellStart"/>
      <w:r>
        <w:t>leut</w:t>
      </w:r>
      <w:proofErr w:type="spellEnd"/>
      <w:r>
        <w:t xml:space="preserve"> erregen / </w:t>
      </w:r>
      <w:proofErr w:type="spellStart"/>
      <w:r>
        <w:t>yhn</w:t>
      </w:r>
      <w:proofErr w:type="spellEnd"/>
      <w:r>
        <w:t xml:space="preserve"> mit </w:t>
      </w:r>
      <w:proofErr w:type="spellStart"/>
      <w:r>
        <w:t>gewalt</w:t>
      </w:r>
      <w:proofErr w:type="spellEnd"/>
      <w:r>
        <w:t xml:space="preserve"> </w:t>
      </w:r>
      <w:proofErr w:type="spellStart"/>
      <w:r>
        <w:t>zuretten</w:t>
      </w:r>
      <w:proofErr w:type="spellEnd"/>
      <w:r>
        <w:t xml:space="preserve"> / Christus hat </w:t>
      </w:r>
      <w:proofErr w:type="spellStart"/>
      <w:r>
        <w:t>uber</w:t>
      </w:r>
      <w:proofErr w:type="spellEnd"/>
      <w:r>
        <w:t xml:space="preserve"> Petro do er fechten </w:t>
      </w:r>
      <w:proofErr w:type="spellStart"/>
      <w:r>
        <w:t>wolt</w:t>
      </w:r>
      <w:proofErr w:type="spellEnd"/>
      <w:r>
        <w:t xml:space="preserve"> ein </w:t>
      </w:r>
      <w:proofErr w:type="spellStart"/>
      <w:r>
        <w:t>erschrocklich</w:t>
      </w:r>
      <w:proofErr w:type="spellEnd"/>
      <w:r>
        <w:t xml:space="preserve"> urteil </w:t>
      </w:r>
      <w:proofErr w:type="spellStart"/>
      <w:r>
        <w:t>gefelt</w:t>
      </w:r>
      <w:proofErr w:type="spellEnd"/>
      <w:r>
        <w:t xml:space="preserve"> / das er des </w:t>
      </w:r>
      <w:proofErr w:type="spellStart"/>
      <w:r>
        <w:t>tods</w:t>
      </w:r>
      <w:proofErr w:type="spellEnd"/>
      <w:r>
        <w:t xml:space="preserve"> schuldig sey / Wer das </w:t>
      </w:r>
      <w:proofErr w:type="spellStart"/>
      <w:r>
        <w:t>schwert</w:t>
      </w:r>
      <w:proofErr w:type="spellEnd"/>
      <w:r>
        <w:t xml:space="preserve"> </w:t>
      </w:r>
      <w:proofErr w:type="spellStart"/>
      <w:r>
        <w:t>nympt</w:t>
      </w:r>
      <w:proofErr w:type="spellEnd"/>
      <w:r>
        <w:t xml:space="preserve"> / soll mit dem </w:t>
      </w:r>
      <w:proofErr w:type="spellStart"/>
      <w:r>
        <w:t>schwert</w:t>
      </w:r>
      <w:proofErr w:type="spellEnd"/>
      <w:r>
        <w:t xml:space="preserve"> </w:t>
      </w:r>
      <w:proofErr w:type="spellStart"/>
      <w:r>
        <w:t>umbkomen</w:t>
      </w:r>
      <w:proofErr w:type="spellEnd"/>
      <w:r>
        <w:t xml:space="preserve"> / spricht Christus / und hat sich </w:t>
      </w:r>
      <w:proofErr w:type="spellStart"/>
      <w:r>
        <w:t>selb</w:t>
      </w:r>
      <w:proofErr w:type="spellEnd"/>
      <w:r>
        <w:t xml:space="preserve"> ans </w:t>
      </w:r>
      <w:proofErr w:type="spellStart"/>
      <w:r>
        <w:t>creutz</w:t>
      </w:r>
      <w:proofErr w:type="spellEnd"/>
      <w:r>
        <w:t xml:space="preserve"> </w:t>
      </w:r>
      <w:proofErr w:type="spellStart"/>
      <w:r>
        <w:t>hencken</w:t>
      </w:r>
      <w:proofErr w:type="spellEnd"/>
      <w:r>
        <w:t xml:space="preserve"> lassen / also ist </w:t>
      </w:r>
      <w:proofErr w:type="spellStart"/>
      <w:r>
        <w:t>auffrur</w:t>
      </w:r>
      <w:proofErr w:type="spellEnd"/>
      <w:r>
        <w:t xml:space="preserve"> wider das gebot und </w:t>
      </w:r>
      <w:proofErr w:type="spellStart"/>
      <w:r>
        <w:t>exempel</w:t>
      </w:r>
      <w:proofErr w:type="spellEnd"/>
      <w:r>
        <w:t xml:space="preserve"> Christi. </w:t>
      </w:r>
      <w:proofErr w:type="spellStart"/>
      <w:r>
        <w:t>Weytter</w:t>
      </w:r>
      <w:proofErr w:type="spellEnd"/>
      <w:r>
        <w:t xml:space="preserve"> so ist am tag das dieser </w:t>
      </w:r>
      <w:proofErr w:type="spellStart"/>
      <w:r>
        <w:t>Muntzer</w:t>
      </w:r>
      <w:proofErr w:type="spellEnd"/>
      <w:r>
        <w:t xml:space="preserve"> und sein </w:t>
      </w:r>
      <w:proofErr w:type="spellStart"/>
      <w:r>
        <w:t>anhang</w:t>
      </w:r>
      <w:proofErr w:type="spellEnd"/>
      <w:r>
        <w:t xml:space="preserve"> </w:t>
      </w:r>
      <w:proofErr w:type="spellStart"/>
      <w:r>
        <w:t>nit</w:t>
      </w:r>
      <w:proofErr w:type="spellEnd"/>
      <w:r>
        <w:t xml:space="preserve"> das Evangelium </w:t>
      </w:r>
      <w:proofErr w:type="spellStart"/>
      <w:r>
        <w:t>leret</w:t>
      </w:r>
      <w:proofErr w:type="spellEnd"/>
      <w:r>
        <w:t xml:space="preserve"> / sonder </w:t>
      </w:r>
      <w:proofErr w:type="spellStart"/>
      <w:r>
        <w:t>mord</w:t>
      </w:r>
      <w:proofErr w:type="spellEnd"/>
      <w:r>
        <w:t xml:space="preserve"> und raub / es </w:t>
      </w:r>
      <w:proofErr w:type="spellStart"/>
      <w:r>
        <w:t>lestert</w:t>
      </w:r>
      <w:proofErr w:type="spellEnd"/>
      <w:r>
        <w:t xml:space="preserve"> </w:t>
      </w:r>
      <w:proofErr w:type="spellStart"/>
      <w:r>
        <w:t>niemant</w:t>
      </w:r>
      <w:proofErr w:type="spellEnd"/>
      <w:r>
        <w:t xml:space="preserve"> das Evangelium hoher / denn diese </w:t>
      </w:r>
      <w:proofErr w:type="spellStart"/>
      <w:r>
        <w:t>buben</w:t>
      </w:r>
      <w:proofErr w:type="spellEnd"/>
      <w:r>
        <w:t xml:space="preserve"> / die </w:t>
      </w:r>
      <w:proofErr w:type="spellStart"/>
      <w:r>
        <w:t>under</w:t>
      </w:r>
      <w:proofErr w:type="spellEnd"/>
      <w:r>
        <w:t xml:space="preserve"> des heiligen namens schein / allen </w:t>
      </w:r>
      <w:proofErr w:type="spellStart"/>
      <w:r>
        <w:t>mutwillens</w:t>
      </w:r>
      <w:proofErr w:type="spellEnd"/>
      <w:r>
        <w:t xml:space="preserve"> treiben / Das ist </w:t>
      </w:r>
      <w:proofErr w:type="spellStart"/>
      <w:r>
        <w:t>yhr</w:t>
      </w:r>
      <w:proofErr w:type="spellEnd"/>
      <w:r>
        <w:t xml:space="preserve"> Evangelion / den reichen das </w:t>
      </w:r>
      <w:proofErr w:type="spellStart"/>
      <w:r>
        <w:t>yhr</w:t>
      </w:r>
      <w:proofErr w:type="spellEnd"/>
      <w:r>
        <w:t xml:space="preserve"> </w:t>
      </w:r>
      <w:proofErr w:type="spellStart"/>
      <w:r>
        <w:t>nemen</w:t>
      </w:r>
      <w:proofErr w:type="spellEnd"/>
      <w:r>
        <w:t xml:space="preserve"> / andern </w:t>
      </w:r>
      <w:proofErr w:type="spellStart"/>
      <w:r>
        <w:t>weib</w:t>
      </w:r>
      <w:proofErr w:type="spellEnd"/>
      <w:r>
        <w:t xml:space="preserve"> und </w:t>
      </w:r>
      <w:proofErr w:type="spellStart"/>
      <w:r>
        <w:t>kind</w:t>
      </w:r>
      <w:proofErr w:type="spellEnd"/>
      <w:r>
        <w:t xml:space="preserve"> zu </w:t>
      </w:r>
      <w:proofErr w:type="spellStart"/>
      <w:r>
        <w:t>schanden</w:t>
      </w:r>
      <w:proofErr w:type="spellEnd"/>
      <w:r>
        <w:t xml:space="preserve"> machen / </w:t>
      </w:r>
      <w:proofErr w:type="spellStart"/>
      <w:r>
        <w:t>oberkeit</w:t>
      </w:r>
      <w:proofErr w:type="spellEnd"/>
      <w:r>
        <w:t xml:space="preserve"> weg nehmen / das </w:t>
      </w:r>
      <w:proofErr w:type="spellStart"/>
      <w:r>
        <w:t>yhn</w:t>
      </w:r>
      <w:proofErr w:type="spellEnd"/>
      <w:r>
        <w:t xml:space="preserve"> </w:t>
      </w:r>
      <w:proofErr w:type="spellStart"/>
      <w:r>
        <w:t>niemant</w:t>
      </w:r>
      <w:proofErr w:type="spellEnd"/>
      <w:r>
        <w:t xml:space="preserve"> </w:t>
      </w:r>
      <w:proofErr w:type="spellStart"/>
      <w:r>
        <w:t>weren</w:t>
      </w:r>
      <w:proofErr w:type="spellEnd"/>
      <w:r>
        <w:t xml:space="preserve"> </w:t>
      </w:r>
      <w:proofErr w:type="spellStart"/>
      <w:r>
        <w:t>mug</w:t>
      </w:r>
      <w:proofErr w:type="spellEnd"/>
      <w:r>
        <w:t xml:space="preserve"> / Solche grosse </w:t>
      </w:r>
      <w:proofErr w:type="spellStart"/>
      <w:r>
        <w:t>schmach</w:t>
      </w:r>
      <w:proofErr w:type="spellEnd"/>
      <w:r>
        <w:t xml:space="preserve"> des heiligen namens Evangelii </w:t>
      </w:r>
      <w:proofErr w:type="spellStart"/>
      <w:r>
        <w:t>lesset</w:t>
      </w:r>
      <w:proofErr w:type="spellEnd"/>
      <w:r>
        <w:t xml:space="preserve"> </w:t>
      </w:r>
      <w:proofErr w:type="spellStart"/>
      <w:r>
        <w:t>Got</w:t>
      </w:r>
      <w:proofErr w:type="spellEnd"/>
      <w:r>
        <w:t xml:space="preserve"> nicht </w:t>
      </w:r>
      <w:proofErr w:type="spellStart"/>
      <w:r>
        <w:t>ungerochen</w:t>
      </w:r>
      <w:proofErr w:type="spellEnd"/>
      <w:r>
        <w:t xml:space="preserve"> / denn er spricht </w:t>
      </w:r>
      <w:proofErr w:type="spellStart"/>
      <w:r>
        <w:t>ym</w:t>
      </w:r>
      <w:proofErr w:type="spellEnd"/>
      <w:r>
        <w:t xml:space="preserve"> andern gebot / das der nicht soll </w:t>
      </w:r>
      <w:proofErr w:type="spellStart"/>
      <w:r>
        <w:t>ungestrafft</w:t>
      </w:r>
      <w:proofErr w:type="spellEnd"/>
      <w:r>
        <w:t xml:space="preserve"> </w:t>
      </w:r>
      <w:proofErr w:type="spellStart"/>
      <w:r>
        <w:t>bleyben</w:t>
      </w:r>
      <w:proofErr w:type="spellEnd"/>
      <w:r>
        <w:t xml:space="preserve"> / der Gottes </w:t>
      </w:r>
      <w:proofErr w:type="spellStart"/>
      <w:r>
        <w:t>namen</w:t>
      </w:r>
      <w:proofErr w:type="spellEnd"/>
      <w:r>
        <w:t xml:space="preserve"> </w:t>
      </w:r>
      <w:proofErr w:type="spellStart"/>
      <w:r>
        <w:t>mißbrauch</w:t>
      </w:r>
      <w:proofErr w:type="spellEnd"/>
      <w:r>
        <w:t xml:space="preserve"> / </w:t>
      </w:r>
      <w:proofErr w:type="spellStart"/>
      <w:r>
        <w:t>Dweyl</w:t>
      </w:r>
      <w:proofErr w:type="spellEnd"/>
      <w:r>
        <w:t xml:space="preserve"> nun die </w:t>
      </w:r>
      <w:proofErr w:type="spellStart"/>
      <w:r>
        <w:t>Baurn</w:t>
      </w:r>
      <w:proofErr w:type="spellEnd"/>
      <w:r>
        <w:t xml:space="preserve"> so gros unrecht haben / </w:t>
      </w:r>
      <w:proofErr w:type="spellStart"/>
      <w:r>
        <w:t>lestern</w:t>
      </w:r>
      <w:proofErr w:type="spellEnd"/>
      <w:r>
        <w:t xml:space="preserve"> </w:t>
      </w:r>
      <w:proofErr w:type="spellStart"/>
      <w:r>
        <w:t>Got</w:t>
      </w:r>
      <w:proofErr w:type="spellEnd"/>
      <w:r>
        <w:t xml:space="preserve"> / </w:t>
      </w:r>
      <w:proofErr w:type="spellStart"/>
      <w:r>
        <w:t>schmehen</w:t>
      </w:r>
      <w:proofErr w:type="spellEnd"/>
      <w:r>
        <w:t xml:space="preserve"> </w:t>
      </w:r>
      <w:proofErr w:type="spellStart"/>
      <w:r>
        <w:t>yhre</w:t>
      </w:r>
      <w:proofErr w:type="spellEnd"/>
      <w:r>
        <w:t xml:space="preserve"> </w:t>
      </w:r>
      <w:proofErr w:type="spellStart"/>
      <w:r>
        <w:t>oberkeit</w:t>
      </w:r>
      <w:proofErr w:type="spellEnd"/>
      <w:r>
        <w:t xml:space="preserve"> / und haben kein </w:t>
      </w:r>
      <w:proofErr w:type="spellStart"/>
      <w:r>
        <w:t>billich</w:t>
      </w:r>
      <w:proofErr w:type="spellEnd"/>
      <w:r>
        <w:t xml:space="preserve"> </w:t>
      </w:r>
      <w:proofErr w:type="spellStart"/>
      <w:r>
        <w:t>ursach</w:t>
      </w:r>
      <w:proofErr w:type="spellEnd"/>
      <w:r>
        <w:t xml:space="preserve"> des </w:t>
      </w:r>
      <w:proofErr w:type="spellStart"/>
      <w:r>
        <w:t>auffrurs</w:t>
      </w:r>
      <w:proofErr w:type="spellEnd"/>
      <w:r>
        <w:t xml:space="preserve"> / </w:t>
      </w:r>
      <w:proofErr w:type="spellStart"/>
      <w:r>
        <w:t>solt</w:t>
      </w:r>
      <w:proofErr w:type="spellEnd"/>
      <w:r>
        <w:t xml:space="preserve"> </w:t>
      </w:r>
      <w:proofErr w:type="spellStart"/>
      <w:r>
        <w:t>yhr</w:t>
      </w:r>
      <w:proofErr w:type="spellEnd"/>
      <w:r>
        <w:t xml:space="preserve"> sie getrost </w:t>
      </w:r>
      <w:proofErr w:type="spellStart"/>
      <w:r>
        <w:t>angreiffen</w:t>
      </w:r>
      <w:proofErr w:type="spellEnd"/>
      <w:r>
        <w:t xml:space="preserve"> als </w:t>
      </w:r>
      <w:proofErr w:type="spellStart"/>
      <w:r>
        <w:t>morder</w:t>
      </w:r>
      <w:proofErr w:type="spellEnd"/>
      <w:r>
        <w:t xml:space="preserve"> / </w:t>
      </w:r>
      <w:proofErr w:type="spellStart"/>
      <w:r>
        <w:t>unnd</w:t>
      </w:r>
      <w:proofErr w:type="spellEnd"/>
      <w:r>
        <w:t xml:space="preserve"> gemeinen </w:t>
      </w:r>
      <w:proofErr w:type="spellStart"/>
      <w:r>
        <w:t>friden</w:t>
      </w:r>
      <w:proofErr w:type="spellEnd"/>
      <w:r>
        <w:t xml:space="preserve"> </w:t>
      </w:r>
      <w:proofErr w:type="spellStart"/>
      <w:r>
        <w:t>helffen</w:t>
      </w:r>
      <w:proofErr w:type="spellEnd"/>
      <w:r>
        <w:t xml:space="preserve"> retten / </w:t>
      </w:r>
      <w:proofErr w:type="spellStart"/>
      <w:r>
        <w:t>fromen</w:t>
      </w:r>
      <w:proofErr w:type="spellEnd"/>
      <w:r>
        <w:t xml:space="preserve"> </w:t>
      </w:r>
      <w:proofErr w:type="spellStart"/>
      <w:r>
        <w:t>erbarn</w:t>
      </w:r>
      <w:proofErr w:type="spellEnd"/>
      <w:r>
        <w:t xml:space="preserve"> </w:t>
      </w:r>
      <w:proofErr w:type="spellStart"/>
      <w:r>
        <w:t>leuten</w:t>
      </w:r>
      <w:proofErr w:type="spellEnd"/>
      <w:r>
        <w:t xml:space="preserve"> </w:t>
      </w:r>
      <w:proofErr w:type="spellStart"/>
      <w:r>
        <w:t>helffen</w:t>
      </w:r>
      <w:proofErr w:type="spellEnd"/>
      <w:r>
        <w:t xml:space="preserve"> / </w:t>
      </w:r>
      <w:proofErr w:type="spellStart"/>
      <w:r>
        <w:t>ewre</w:t>
      </w:r>
      <w:proofErr w:type="spellEnd"/>
      <w:r>
        <w:t xml:space="preserve"> </w:t>
      </w:r>
      <w:proofErr w:type="spellStart"/>
      <w:r>
        <w:t>weib</w:t>
      </w:r>
      <w:proofErr w:type="spellEnd"/>
      <w:r>
        <w:t xml:space="preserve"> und </w:t>
      </w:r>
      <w:proofErr w:type="spellStart"/>
      <w:r>
        <w:t>kind</w:t>
      </w:r>
      <w:proofErr w:type="spellEnd"/>
      <w:r>
        <w:t xml:space="preserve"> </w:t>
      </w:r>
      <w:proofErr w:type="spellStart"/>
      <w:r>
        <w:t>schutzen</w:t>
      </w:r>
      <w:proofErr w:type="spellEnd"/>
      <w:r>
        <w:t xml:space="preserve"> wider </w:t>
      </w:r>
      <w:proofErr w:type="spellStart"/>
      <w:r>
        <w:t>dise</w:t>
      </w:r>
      <w:proofErr w:type="spellEnd"/>
      <w:r>
        <w:t xml:space="preserve"> </w:t>
      </w:r>
      <w:proofErr w:type="spellStart"/>
      <w:r>
        <w:t>morder</w:t>
      </w:r>
      <w:proofErr w:type="spellEnd"/>
      <w:r>
        <w:t xml:space="preserve"> / daran thut </w:t>
      </w:r>
      <w:proofErr w:type="spellStart"/>
      <w:r>
        <w:t>yhr</w:t>
      </w:r>
      <w:proofErr w:type="spellEnd"/>
      <w:r>
        <w:t xml:space="preserve"> </w:t>
      </w:r>
      <w:proofErr w:type="spellStart"/>
      <w:r>
        <w:t>Got</w:t>
      </w:r>
      <w:proofErr w:type="spellEnd"/>
      <w:r>
        <w:t xml:space="preserve"> ein gros gefallen / Und wie </w:t>
      </w:r>
      <w:proofErr w:type="spellStart"/>
      <w:r>
        <w:t>wol</w:t>
      </w:r>
      <w:proofErr w:type="spellEnd"/>
      <w:r>
        <w:t xml:space="preserve"> wir den elenden </w:t>
      </w:r>
      <w:proofErr w:type="spellStart"/>
      <w:r>
        <w:t>leuten</w:t>
      </w:r>
      <w:proofErr w:type="spellEnd"/>
      <w:r>
        <w:t xml:space="preserve"> / menschlicher </w:t>
      </w:r>
      <w:proofErr w:type="spellStart"/>
      <w:r>
        <w:t>weyß</w:t>
      </w:r>
      <w:proofErr w:type="spellEnd"/>
      <w:r>
        <w:t xml:space="preserve"> zurichten / </w:t>
      </w:r>
      <w:proofErr w:type="spellStart"/>
      <w:r>
        <w:t>starck</w:t>
      </w:r>
      <w:proofErr w:type="spellEnd"/>
      <w:r>
        <w:t xml:space="preserve"> gnug sein / dennoch </w:t>
      </w:r>
      <w:proofErr w:type="spellStart"/>
      <w:r>
        <w:t>wolt</w:t>
      </w:r>
      <w:proofErr w:type="spellEnd"/>
      <w:r>
        <w:t xml:space="preserve"> ich sie </w:t>
      </w:r>
      <w:proofErr w:type="spellStart"/>
      <w:r>
        <w:t>nit</w:t>
      </w:r>
      <w:proofErr w:type="spellEnd"/>
      <w:r>
        <w:t xml:space="preserve"> </w:t>
      </w:r>
      <w:proofErr w:type="spellStart"/>
      <w:r>
        <w:t>angreiffen</w:t>
      </w:r>
      <w:proofErr w:type="spellEnd"/>
      <w:r>
        <w:t xml:space="preserve"> / wenn ich </w:t>
      </w:r>
      <w:proofErr w:type="spellStart"/>
      <w:r>
        <w:t>nit</w:t>
      </w:r>
      <w:proofErr w:type="spellEnd"/>
      <w:r>
        <w:t xml:space="preserve"> wisst das ich recht </w:t>
      </w:r>
      <w:proofErr w:type="spellStart"/>
      <w:r>
        <w:t>thet</w:t>
      </w:r>
      <w:proofErr w:type="spellEnd"/>
      <w:r>
        <w:t xml:space="preserve"> / Dann </w:t>
      </w:r>
      <w:proofErr w:type="spellStart"/>
      <w:r>
        <w:t>Got</w:t>
      </w:r>
      <w:proofErr w:type="spellEnd"/>
      <w:r>
        <w:t xml:space="preserve"> hat uns das </w:t>
      </w:r>
      <w:proofErr w:type="spellStart"/>
      <w:r>
        <w:t>schwert</w:t>
      </w:r>
      <w:proofErr w:type="spellEnd"/>
      <w:r>
        <w:t xml:space="preserve"> geben / nicht </w:t>
      </w:r>
      <w:proofErr w:type="spellStart"/>
      <w:r>
        <w:t>mord</w:t>
      </w:r>
      <w:proofErr w:type="spellEnd"/>
      <w:r>
        <w:t xml:space="preserve"> mit zutreiben / sonder </w:t>
      </w:r>
      <w:proofErr w:type="spellStart"/>
      <w:r>
        <w:t>mort</w:t>
      </w:r>
      <w:proofErr w:type="spellEnd"/>
      <w:r>
        <w:t xml:space="preserve"> zu </w:t>
      </w:r>
      <w:proofErr w:type="spellStart"/>
      <w:r>
        <w:t>weren</w:t>
      </w:r>
      <w:proofErr w:type="spellEnd"/>
      <w:r>
        <w:t xml:space="preserve"> / So ich aber </w:t>
      </w:r>
      <w:proofErr w:type="spellStart"/>
      <w:r>
        <w:t>weys</w:t>
      </w:r>
      <w:proofErr w:type="spellEnd"/>
      <w:r>
        <w:t xml:space="preserve"> / das ich recht daran thue / will ich sie </w:t>
      </w:r>
      <w:proofErr w:type="spellStart"/>
      <w:r>
        <w:t>helffen</w:t>
      </w:r>
      <w:proofErr w:type="spellEnd"/>
      <w:r>
        <w:t xml:space="preserve"> straffen / </w:t>
      </w:r>
      <w:proofErr w:type="spellStart"/>
      <w:r>
        <w:t>unnd</w:t>
      </w:r>
      <w:proofErr w:type="spellEnd"/>
      <w:r>
        <w:t xml:space="preserve"> hab nicht </w:t>
      </w:r>
      <w:proofErr w:type="spellStart"/>
      <w:r>
        <w:t>zweyffel</w:t>
      </w:r>
      <w:proofErr w:type="spellEnd"/>
      <w:r>
        <w:t xml:space="preserve"> / </w:t>
      </w:r>
      <w:proofErr w:type="spellStart"/>
      <w:r>
        <w:t>Got</w:t>
      </w:r>
      <w:proofErr w:type="spellEnd"/>
      <w:r>
        <w:t xml:space="preserve"> werde </w:t>
      </w:r>
      <w:proofErr w:type="spellStart"/>
      <w:r>
        <w:t>helffen</w:t>
      </w:r>
      <w:proofErr w:type="spellEnd"/>
      <w:r>
        <w:t xml:space="preserve"> das wir </w:t>
      </w:r>
      <w:proofErr w:type="spellStart"/>
      <w:r>
        <w:t>sigen</w:t>
      </w:r>
      <w:proofErr w:type="spellEnd"/>
      <w:r>
        <w:t xml:space="preserve"> / dann er spricht / Wer der </w:t>
      </w:r>
      <w:proofErr w:type="spellStart"/>
      <w:r>
        <w:t>oberkeit</w:t>
      </w:r>
      <w:proofErr w:type="spellEnd"/>
      <w:r>
        <w:t xml:space="preserve"> widerstrebt / werde gestrafft. </w:t>
      </w:r>
    </w:p>
    <w:p w14:paraId="751806CC" w14:textId="77777777" w:rsidR="0044777E" w:rsidRDefault="0044777E" w:rsidP="0044777E">
      <w:pPr>
        <w:pStyle w:val="StandardWeb"/>
      </w:pPr>
      <w:r>
        <w:t xml:space="preserve">Da der </w:t>
      </w:r>
      <w:proofErr w:type="spellStart"/>
      <w:r>
        <w:t>Landtgraff</w:t>
      </w:r>
      <w:proofErr w:type="spellEnd"/>
      <w:r>
        <w:t xml:space="preserve"> </w:t>
      </w:r>
      <w:proofErr w:type="spellStart"/>
      <w:r>
        <w:t>außgeredt</w:t>
      </w:r>
      <w:proofErr w:type="spellEnd"/>
      <w:r>
        <w:t xml:space="preserve"> </w:t>
      </w:r>
      <w:proofErr w:type="spellStart"/>
      <w:r>
        <w:t>het</w:t>
      </w:r>
      <w:proofErr w:type="spellEnd"/>
      <w:r>
        <w:t xml:space="preserve"> / ruckt man hinzu an die </w:t>
      </w:r>
      <w:proofErr w:type="spellStart"/>
      <w:r>
        <w:t>Baurn</w:t>
      </w:r>
      <w:proofErr w:type="spellEnd"/>
      <w:r>
        <w:t xml:space="preserve"> / und schoß ab / die armen </w:t>
      </w:r>
      <w:proofErr w:type="spellStart"/>
      <w:r>
        <w:t>leut</w:t>
      </w:r>
      <w:proofErr w:type="spellEnd"/>
      <w:r>
        <w:t xml:space="preserve"> aber die stunden da </w:t>
      </w:r>
      <w:proofErr w:type="spellStart"/>
      <w:r>
        <w:t>unnd</w:t>
      </w:r>
      <w:proofErr w:type="spellEnd"/>
      <w:r>
        <w:t xml:space="preserve"> </w:t>
      </w:r>
      <w:proofErr w:type="spellStart"/>
      <w:r>
        <w:t>sungen</w:t>
      </w:r>
      <w:proofErr w:type="spellEnd"/>
      <w:r>
        <w:t xml:space="preserve"> / Nun bitten wir den heiligen geist / gleich als </w:t>
      </w:r>
      <w:proofErr w:type="spellStart"/>
      <w:r>
        <w:t>wern</w:t>
      </w:r>
      <w:proofErr w:type="spellEnd"/>
      <w:r>
        <w:t xml:space="preserve"> sie </w:t>
      </w:r>
      <w:proofErr w:type="spellStart"/>
      <w:r>
        <w:t>wansinnig</w:t>
      </w:r>
      <w:proofErr w:type="spellEnd"/>
      <w:r>
        <w:t xml:space="preserve"> / schickten sich weder zur wer noch zur flucht / </w:t>
      </w:r>
      <w:proofErr w:type="spellStart"/>
      <w:r>
        <w:t>vil</w:t>
      </w:r>
      <w:proofErr w:type="spellEnd"/>
      <w:r>
        <w:t xml:space="preserve"> auch </w:t>
      </w:r>
      <w:proofErr w:type="spellStart"/>
      <w:r>
        <w:t>trosten</w:t>
      </w:r>
      <w:proofErr w:type="spellEnd"/>
      <w:r>
        <w:t xml:space="preserve"> sich der grossen </w:t>
      </w:r>
      <w:proofErr w:type="spellStart"/>
      <w:r>
        <w:t>zusag</w:t>
      </w:r>
      <w:proofErr w:type="spellEnd"/>
      <w:r>
        <w:t xml:space="preserve"> Thome / das </w:t>
      </w:r>
      <w:proofErr w:type="spellStart"/>
      <w:r>
        <w:t>Got</w:t>
      </w:r>
      <w:proofErr w:type="spellEnd"/>
      <w:r>
        <w:t xml:space="preserve"> </w:t>
      </w:r>
      <w:proofErr w:type="spellStart"/>
      <w:r>
        <w:t>hilff</w:t>
      </w:r>
      <w:proofErr w:type="spellEnd"/>
      <w:r>
        <w:t xml:space="preserve"> vom </w:t>
      </w:r>
      <w:proofErr w:type="spellStart"/>
      <w:r>
        <w:t>himel</w:t>
      </w:r>
      <w:proofErr w:type="spellEnd"/>
      <w:r>
        <w:t xml:space="preserve"> erzeigen </w:t>
      </w:r>
      <w:proofErr w:type="spellStart"/>
      <w:r>
        <w:t>wurd</w:t>
      </w:r>
      <w:proofErr w:type="spellEnd"/>
      <w:r>
        <w:t xml:space="preserve"> / </w:t>
      </w:r>
      <w:proofErr w:type="spellStart"/>
      <w:r>
        <w:t>dweyl</w:t>
      </w:r>
      <w:proofErr w:type="spellEnd"/>
      <w:r>
        <w:t xml:space="preserve"> Thomas gesagt </w:t>
      </w:r>
      <w:proofErr w:type="spellStart"/>
      <w:r>
        <w:t>het</w:t>
      </w:r>
      <w:proofErr w:type="spellEnd"/>
      <w:r>
        <w:t xml:space="preserve"> / er </w:t>
      </w:r>
      <w:proofErr w:type="spellStart"/>
      <w:r>
        <w:t>wolt</w:t>
      </w:r>
      <w:proofErr w:type="spellEnd"/>
      <w:r>
        <w:t xml:space="preserve"> all </w:t>
      </w:r>
      <w:proofErr w:type="spellStart"/>
      <w:r>
        <w:t>schuß</w:t>
      </w:r>
      <w:proofErr w:type="spellEnd"/>
      <w:r>
        <w:t xml:space="preserve"> </w:t>
      </w:r>
      <w:proofErr w:type="spellStart"/>
      <w:r>
        <w:t>ynn</w:t>
      </w:r>
      <w:proofErr w:type="spellEnd"/>
      <w:r>
        <w:t xml:space="preserve"> die </w:t>
      </w:r>
      <w:proofErr w:type="spellStart"/>
      <w:r>
        <w:t>ermel</w:t>
      </w:r>
      <w:proofErr w:type="spellEnd"/>
      <w:r>
        <w:t xml:space="preserve"> fassen / Da man nun zu </w:t>
      </w:r>
      <w:proofErr w:type="spellStart"/>
      <w:r>
        <w:t>yhn</w:t>
      </w:r>
      <w:proofErr w:type="spellEnd"/>
      <w:r>
        <w:t xml:space="preserve"> </w:t>
      </w:r>
      <w:proofErr w:type="spellStart"/>
      <w:r>
        <w:t>yn</w:t>
      </w:r>
      <w:proofErr w:type="spellEnd"/>
      <w:r>
        <w:t xml:space="preserve"> die </w:t>
      </w:r>
      <w:proofErr w:type="spellStart"/>
      <w:r>
        <w:t>wagenburg</w:t>
      </w:r>
      <w:proofErr w:type="spellEnd"/>
      <w:r>
        <w:t xml:space="preserve"> brach / und sie </w:t>
      </w:r>
      <w:proofErr w:type="spellStart"/>
      <w:r>
        <w:t>begund</w:t>
      </w:r>
      <w:proofErr w:type="spellEnd"/>
      <w:r>
        <w:t xml:space="preserve"> erstechen / da </w:t>
      </w:r>
      <w:proofErr w:type="spellStart"/>
      <w:r>
        <w:t>wenten</w:t>
      </w:r>
      <w:proofErr w:type="spellEnd"/>
      <w:r>
        <w:t xml:space="preserve"> sich die elenden </w:t>
      </w:r>
      <w:proofErr w:type="spellStart"/>
      <w:r>
        <w:t>leut</w:t>
      </w:r>
      <w:proofErr w:type="spellEnd"/>
      <w:r>
        <w:t xml:space="preserve"> zu der flucht / der großer </w:t>
      </w:r>
      <w:proofErr w:type="spellStart"/>
      <w:r>
        <w:t>hauff</w:t>
      </w:r>
      <w:proofErr w:type="spellEnd"/>
      <w:r>
        <w:t xml:space="preserve"> gegen dem flecken Frankenhausen / </w:t>
      </w:r>
      <w:proofErr w:type="spellStart"/>
      <w:r>
        <w:t>ettlich</w:t>
      </w:r>
      <w:proofErr w:type="spellEnd"/>
      <w:r>
        <w:t xml:space="preserve"> auch uff die andern </w:t>
      </w:r>
      <w:proofErr w:type="spellStart"/>
      <w:r>
        <w:t>seytten</w:t>
      </w:r>
      <w:proofErr w:type="spellEnd"/>
      <w:r>
        <w:t xml:space="preserve"> vom </w:t>
      </w:r>
      <w:proofErr w:type="spellStart"/>
      <w:r>
        <w:t>berg</w:t>
      </w:r>
      <w:proofErr w:type="spellEnd"/>
      <w:r>
        <w:t xml:space="preserve"> / und ist kein </w:t>
      </w:r>
      <w:proofErr w:type="spellStart"/>
      <w:r>
        <w:t>gegenwere</w:t>
      </w:r>
      <w:proofErr w:type="spellEnd"/>
      <w:r>
        <w:t xml:space="preserve"> von den </w:t>
      </w:r>
      <w:proofErr w:type="spellStart"/>
      <w:r>
        <w:t>Bauren</w:t>
      </w:r>
      <w:proofErr w:type="spellEnd"/>
      <w:r>
        <w:t xml:space="preserve"> geschehen / dann ein </w:t>
      </w:r>
      <w:proofErr w:type="spellStart"/>
      <w:r>
        <w:t>heufflyn</w:t>
      </w:r>
      <w:proofErr w:type="spellEnd"/>
      <w:r>
        <w:t xml:space="preserve"> das </w:t>
      </w:r>
      <w:proofErr w:type="spellStart"/>
      <w:r>
        <w:t>ym</w:t>
      </w:r>
      <w:proofErr w:type="spellEnd"/>
      <w:r>
        <w:t xml:space="preserve"> </w:t>
      </w:r>
      <w:proofErr w:type="spellStart"/>
      <w:r>
        <w:t>tal</w:t>
      </w:r>
      <w:proofErr w:type="spellEnd"/>
      <w:r>
        <w:t xml:space="preserve"> vom </w:t>
      </w:r>
      <w:proofErr w:type="spellStart"/>
      <w:r>
        <w:t>berg</w:t>
      </w:r>
      <w:proofErr w:type="spellEnd"/>
      <w:r>
        <w:t xml:space="preserve"> sich </w:t>
      </w:r>
      <w:proofErr w:type="spellStart"/>
      <w:r>
        <w:t>zusamen</w:t>
      </w:r>
      <w:proofErr w:type="spellEnd"/>
      <w:r>
        <w:t xml:space="preserve"> </w:t>
      </w:r>
      <w:proofErr w:type="spellStart"/>
      <w:r>
        <w:t>gethon</w:t>
      </w:r>
      <w:proofErr w:type="spellEnd"/>
      <w:r>
        <w:t xml:space="preserve"> </w:t>
      </w:r>
      <w:proofErr w:type="spellStart"/>
      <w:r>
        <w:t>hette</w:t>
      </w:r>
      <w:proofErr w:type="spellEnd"/>
      <w:r>
        <w:t xml:space="preserve"> / das </w:t>
      </w:r>
      <w:proofErr w:type="spellStart"/>
      <w:r>
        <w:t>weret</w:t>
      </w:r>
      <w:proofErr w:type="spellEnd"/>
      <w:r>
        <w:t xml:space="preserve"> sich ein weil gegen wenig </w:t>
      </w:r>
      <w:proofErr w:type="spellStart"/>
      <w:r>
        <w:t>reutern</w:t>
      </w:r>
      <w:proofErr w:type="spellEnd"/>
      <w:r>
        <w:t xml:space="preserve"> / dann auch der </w:t>
      </w:r>
      <w:proofErr w:type="spellStart"/>
      <w:r>
        <w:t>reysig</w:t>
      </w:r>
      <w:proofErr w:type="spellEnd"/>
      <w:r>
        <w:t xml:space="preserve"> zeug do er sahe das kein </w:t>
      </w:r>
      <w:proofErr w:type="spellStart"/>
      <w:r>
        <w:t>far</w:t>
      </w:r>
      <w:proofErr w:type="spellEnd"/>
      <w:r>
        <w:t xml:space="preserve"> / und </w:t>
      </w:r>
      <w:proofErr w:type="spellStart"/>
      <w:r>
        <w:t>gegenwer</w:t>
      </w:r>
      <w:proofErr w:type="spellEnd"/>
      <w:r>
        <w:t xml:space="preserve"> war / kein </w:t>
      </w:r>
      <w:proofErr w:type="spellStart"/>
      <w:r>
        <w:t>ordnung</w:t>
      </w:r>
      <w:proofErr w:type="spellEnd"/>
      <w:r>
        <w:t xml:space="preserve"> hielt / und sich also von einander </w:t>
      </w:r>
      <w:proofErr w:type="spellStart"/>
      <w:r>
        <w:t>gestreuet</w:t>
      </w:r>
      <w:proofErr w:type="spellEnd"/>
      <w:r>
        <w:t xml:space="preserve"> </w:t>
      </w:r>
      <w:proofErr w:type="spellStart"/>
      <w:r>
        <w:t>hetten</w:t>
      </w:r>
      <w:proofErr w:type="spellEnd"/>
      <w:r>
        <w:t xml:space="preserve"> / an dem </w:t>
      </w:r>
      <w:proofErr w:type="spellStart"/>
      <w:r>
        <w:t>ort</w:t>
      </w:r>
      <w:proofErr w:type="spellEnd"/>
      <w:r>
        <w:t xml:space="preserve"> machten sie </w:t>
      </w:r>
      <w:proofErr w:type="spellStart"/>
      <w:r>
        <w:t>ettlich</w:t>
      </w:r>
      <w:proofErr w:type="spellEnd"/>
      <w:r>
        <w:t xml:space="preserve"> wund / </w:t>
      </w:r>
      <w:proofErr w:type="spellStart"/>
      <w:r>
        <w:t>unnd</w:t>
      </w:r>
      <w:proofErr w:type="spellEnd"/>
      <w:r>
        <w:t xml:space="preserve"> </w:t>
      </w:r>
      <w:proofErr w:type="spellStart"/>
      <w:r>
        <w:t>felten</w:t>
      </w:r>
      <w:proofErr w:type="spellEnd"/>
      <w:r>
        <w:t xml:space="preserve"> </w:t>
      </w:r>
      <w:proofErr w:type="spellStart"/>
      <w:r>
        <w:t>zwen</w:t>
      </w:r>
      <w:proofErr w:type="spellEnd"/>
      <w:r>
        <w:t xml:space="preserve"> oder </w:t>
      </w:r>
      <w:proofErr w:type="spellStart"/>
      <w:r>
        <w:t>drey</w:t>
      </w:r>
      <w:proofErr w:type="spellEnd"/>
      <w:r>
        <w:t xml:space="preserve"> </w:t>
      </w:r>
      <w:proofErr w:type="spellStart"/>
      <w:r>
        <w:t>reysigen</w:t>
      </w:r>
      <w:proofErr w:type="spellEnd"/>
      <w:r>
        <w:t xml:space="preserve">. </w:t>
      </w:r>
    </w:p>
    <w:p w14:paraId="35C9C6FB" w14:textId="77777777" w:rsidR="0044777E" w:rsidRDefault="0044777E" w:rsidP="0044777E">
      <w:pPr>
        <w:pStyle w:val="StandardWeb"/>
      </w:pPr>
      <w:r>
        <w:t xml:space="preserve">Do wurden die </w:t>
      </w:r>
      <w:proofErr w:type="spellStart"/>
      <w:r>
        <w:t>reysigen</w:t>
      </w:r>
      <w:proofErr w:type="spellEnd"/>
      <w:r>
        <w:t xml:space="preserve"> </w:t>
      </w:r>
      <w:proofErr w:type="spellStart"/>
      <w:r>
        <w:t>mer</w:t>
      </w:r>
      <w:proofErr w:type="spellEnd"/>
      <w:r>
        <w:t xml:space="preserve"> </w:t>
      </w:r>
      <w:proofErr w:type="spellStart"/>
      <w:r>
        <w:t>erzurnet</w:t>
      </w:r>
      <w:proofErr w:type="spellEnd"/>
      <w:r>
        <w:t xml:space="preserve"> / und erstachen </w:t>
      </w:r>
      <w:proofErr w:type="spellStart"/>
      <w:r>
        <w:t>nit</w:t>
      </w:r>
      <w:proofErr w:type="spellEnd"/>
      <w:r>
        <w:t xml:space="preserve"> allein </w:t>
      </w:r>
      <w:proofErr w:type="spellStart"/>
      <w:r>
        <w:t>dis</w:t>
      </w:r>
      <w:proofErr w:type="spellEnd"/>
      <w:r>
        <w:t xml:space="preserve"> </w:t>
      </w:r>
      <w:proofErr w:type="spellStart"/>
      <w:r>
        <w:t>heufflin</w:t>
      </w:r>
      <w:proofErr w:type="spellEnd"/>
      <w:r>
        <w:t xml:space="preserve"> / </w:t>
      </w:r>
      <w:proofErr w:type="spellStart"/>
      <w:r>
        <w:t>sunder</w:t>
      </w:r>
      <w:proofErr w:type="spellEnd"/>
      <w:r>
        <w:t xml:space="preserve"> was sie </w:t>
      </w:r>
      <w:proofErr w:type="spellStart"/>
      <w:r>
        <w:t>ynn</w:t>
      </w:r>
      <w:proofErr w:type="spellEnd"/>
      <w:r>
        <w:t xml:space="preserve"> der flucht </w:t>
      </w:r>
      <w:proofErr w:type="spellStart"/>
      <w:r>
        <w:t>ereylen</w:t>
      </w:r>
      <w:proofErr w:type="spellEnd"/>
      <w:r>
        <w:t xml:space="preserve"> mochten / und </w:t>
      </w:r>
      <w:proofErr w:type="spellStart"/>
      <w:r>
        <w:t>synd</w:t>
      </w:r>
      <w:proofErr w:type="spellEnd"/>
      <w:r>
        <w:t xml:space="preserve"> todt </w:t>
      </w:r>
      <w:proofErr w:type="spellStart"/>
      <w:r>
        <w:t>bliben</w:t>
      </w:r>
      <w:proofErr w:type="spellEnd"/>
      <w:r>
        <w:t xml:space="preserve"> bey </w:t>
      </w:r>
      <w:proofErr w:type="spellStart"/>
      <w:r>
        <w:t>funff</w:t>
      </w:r>
      <w:proofErr w:type="spellEnd"/>
      <w:r>
        <w:t xml:space="preserve"> </w:t>
      </w:r>
      <w:proofErr w:type="spellStart"/>
      <w:r>
        <w:t>tusent</w:t>
      </w:r>
      <w:proofErr w:type="spellEnd"/>
      <w:r>
        <w:t xml:space="preserve"> man. </w:t>
      </w:r>
    </w:p>
    <w:p w14:paraId="18E3633A" w14:textId="77777777" w:rsidR="0044777E" w:rsidRDefault="0044777E" w:rsidP="0044777E">
      <w:pPr>
        <w:pStyle w:val="StandardWeb"/>
      </w:pPr>
      <w:r>
        <w:t xml:space="preserve">Nach der </w:t>
      </w:r>
      <w:proofErr w:type="spellStart"/>
      <w:r>
        <w:t>schlacht</w:t>
      </w:r>
      <w:proofErr w:type="spellEnd"/>
      <w:r>
        <w:t xml:space="preserve"> ruckt man </w:t>
      </w:r>
      <w:proofErr w:type="spellStart"/>
      <w:r>
        <w:t>ynn</w:t>
      </w:r>
      <w:proofErr w:type="spellEnd"/>
      <w:r>
        <w:t xml:space="preserve"> Flecken / </w:t>
      </w:r>
      <w:proofErr w:type="spellStart"/>
      <w:r>
        <w:t>nam</w:t>
      </w:r>
      <w:proofErr w:type="spellEnd"/>
      <w:r>
        <w:t xml:space="preserve"> </w:t>
      </w:r>
      <w:proofErr w:type="spellStart"/>
      <w:r>
        <w:t>yhn</w:t>
      </w:r>
      <w:proofErr w:type="spellEnd"/>
      <w:r>
        <w:t xml:space="preserve"> </w:t>
      </w:r>
      <w:proofErr w:type="spellStart"/>
      <w:r>
        <w:t>eyn</w:t>
      </w:r>
      <w:proofErr w:type="spellEnd"/>
      <w:r>
        <w:t xml:space="preserve"> / </w:t>
      </w:r>
      <w:proofErr w:type="spellStart"/>
      <w:r>
        <w:t>unnd</w:t>
      </w:r>
      <w:proofErr w:type="spellEnd"/>
      <w:r>
        <w:t xml:space="preserve"> </w:t>
      </w:r>
      <w:proofErr w:type="spellStart"/>
      <w:r>
        <w:t>fieng</w:t>
      </w:r>
      <w:proofErr w:type="spellEnd"/>
      <w:r>
        <w:t xml:space="preserve"> bey den </w:t>
      </w:r>
      <w:proofErr w:type="spellStart"/>
      <w:r>
        <w:t>drey</w:t>
      </w:r>
      <w:proofErr w:type="spellEnd"/>
      <w:r>
        <w:t xml:space="preserve"> hundert man / die man da </w:t>
      </w:r>
      <w:proofErr w:type="spellStart"/>
      <w:r>
        <w:t>kopfft</w:t>
      </w:r>
      <w:proofErr w:type="spellEnd"/>
      <w:r>
        <w:t xml:space="preserve"> / Es war aber Thomas </w:t>
      </w:r>
      <w:proofErr w:type="spellStart"/>
      <w:r>
        <w:t>entrunnen</w:t>
      </w:r>
      <w:proofErr w:type="spellEnd"/>
      <w:r>
        <w:t xml:space="preserve"> </w:t>
      </w:r>
      <w:proofErr w:type="spellStart"/>
      <w:r>
        <w:t>ynn</w:t>
      </w:r>
      <w:proofErr w:type="spellEnd"/>
      <w:r>
        <w:t xml:space="preserve"> den Flecken </w:t>
      </w:r>
      <w:proofErr w:type="spellStart"/>
      <w:r>
        <w:t>Franckenhausen</w:t>
      </w:r>
      <w:proofErr w:type="spellEnd"/>
      <w:r>
        <w:t xml:space="preserve"> / </w:t>
      </w:r>
      <w:proofErr w:type="spellStart"/>
      <w:r>
        <w:t>ynn</w:t>
      </w:r>
      <w:proofErr w:type="spellEnd"/>
      <w:r>
        <w:t xml:space="preserve"> ein haus bey dem </w:t>
      </w:r>
      <w:proofErr w:type="spellStart"/>
      <w:r>
        <w:t>thor</w:t>
      </w:r>
      <w:proofErr w:type="spellEnd"/>
      <w:r>
        <w:t xml:space="preserve"> / nun </w:t>
      </w:r>
      <w:proofErr w:type="spellStart"/>
      <w:r>
        <w:t>het</w:t>
      </w:r>
      <w:proofErr w:type="spellEnd"/>
      <w:r>
        <w:t xml:space="preserve"> er </w:t>
      </w:r>
      <w:proofErr w:type="spellStart"/>
      <w:r>
        <w:t>wol</w:t>
      </w:r>
      <w:proofErr w:type="spellEnd"/>
      <w:r>
        <w:t xml:space="preserve"> </w:t>
      </w:r>
      <w:proofErr w:type="spellStart"/>
      <w:r>
        <w:t>mogen</w:t>
      </w:r>
      <w:proofErr w:type="spellEnd"/>
      <w:r>
        <w:t xml:space="preserve"> </w:t>
      </w:r>
      <w:proofErr w:type="spellStart"/>
      <w:r>
        <w:t>mitler</w:t>
      </w:r>
      <w:proofErr w:type="spellEnd"/>
      <w:r>
        <w:t xml:space="preserve"> zeit </w:t>
      </w:r>
      <w:proofErr w:type="spellStart"/>
      <w:r>
        <w:t>darvon</w:t>
      </w:r>
      <w:proofErr w:type="spellEnd"/>
      <w:r>
        <w:t xml:space="preserve"> </w:t>
      </w:r>
      <w:proofErr w:type="spellStart"/>
      <w:r>
        <w:t>komen</w:t>
      </w:r>
      <w:proofErr w:type="spellEnd"/>
      <w:r>
        <w:t xml:space="preserve"> / oder sich </w:t>
      </w:r>
      <w:proofErr w:type="spellStart"/>
      <w:r>
        <w:t>bas</w:t>
      </w:r>
      <w:proofErr w:type="spellEnd"/>
      <w:r>
        <w:t xml:space="preserve"> verbergen / wen </w:t>
      </w:r>
      <w:proofErr w:type="spellStart"/>
      <w:r>
        <w:t>Got</w:t>
      </w:r>
      <w:proofErr w:type="spellEnd"/>
      <w:r>
        <w:t xml:space="preserve"> nicht </w:t>
      </w:r>
      <w:proofErr w:type="spellStart"/>
      <w:r>
        <w:t>sunderlich</w:t>
      </w:r>
      <w:proofErr w:type="spellEnd"/>
      <w:r>
        <w:t xml:space="preserve"> </w:t>
      </w:r>
      <w:proofErr w:type="spellStart"/>
      <w:r>
        <w:t>gewolt</w:t>
      </w:r>
      <w:proofErr w:type="spellEnd"/>
      <w:r>
        <w:t xml:space="preserve"> </w:t>
      </w:r>
      <w:proofErr w:type="spellStart"/>
      <w:r>
        <w:t>het</w:t>
      </w:r>
      <w:proofErr w:type="spellEnd"/>
      <w:r>
        <w:t xml:space="preserve"> / das er </w:t>
      </w:r>
      <w:proofErr w:type="spellStart"/>
      <w:r>
        <w:t>solt</w:t>
      </w:r>
      <w:proofErr w:type="spellEnd"/>
      <w:r>
        <w:t xml:space="preserve"> gefangen sein worden / es </w:t>
      </w:r>
      <w:proofErr w:type="spellStart"/>
      <w:r>
        <w:t>hette</w:t>
      </w:r>
      <w:proofErr w:type="spellEnd"/>
      <w:r>
        <w:t xml:space="preserve"> auch </w:t>
      </w:r>
      <w:proofErr w:type="spellStart"/>
      <w:r>
        <w:t>niemandt</w:t>
      </w:r>
      <w:proofErr w:type="spellEnd"/>
      <w:r>
        <w:t xml:space="preserve"> </w:t>
      </w:r>
      <w:proofErr w:type="spellStart"/>
      <w:r>
        <w:t>sunderlich</w:t>
      </w:r>
      <w:proofErr w:type="spellEnd"/>
      <w:r>
        <w:t xml:space="preserve"> </w:t>
      </w:r>
      <w:proofErr w:type="spellStart"/>
      <w:r>
        <w:t>achtung</w:t>
      </w:r>
      <w:proofErr w:type="spellEnd"/>
      <w:r>
        <w:t xml:space="preserve"> </w:t>
      </w:r>
      <w:proofErr w:type="spellStart"/>
      <w:r>
        <w:t>auff</w:t>
      </w:r>
      <w:proofErr w:type="spellEnd"/>
      <w:r>
        <w:t xml:space="preserve"> </w:t>
      </w:r>
      <w:proofErr w:type="spellStart"/>
      <w:r>
        <w:t>yhn</w:t>
      </w:r>
      <w:proofErr w:type="spellEnd"/>
      <w:r>
        <w:t xml:space="preserve"> / </w:t>
      </w:r>
      <w:proofErr w:type="spellStart"/>
      <w:r>
        <w:t>niemant</w:t>
      </w:r>
      <w:proofErr w:type="spellEnd"/>
      <w:r>
        <w:t xml:space="preserve"> sucht </w:t>
      </w:r>
      <w:proofErr w:type="spellStart"/>
      <w:r>
        <w:t>yhn</w:t>
      </w:r>
      <w:proofErr w:type="spellEnd"/>
      <w:r>
        <w:t xml:space="preserve"> auch. </w:t>
      </w:r>
    </w:p>
    <w:p w14:paraId="66626BF4" w14:textId="77777777" w:rsidR="0044777E" w:rsidRDefault="0044777E" w:rsidP="0044777E">
      <w:pPr>
        <w:pStyle w:val="StandardWeb"/>
      </w:pPr>
      <w:r>
        <w:t xml:space="preserve">Es war aber ein </w:t>
      </w:r>
      <w:proofErr w:type="spellStart"/>
      <w:r>
        <w:t>Lunenburgischer</w:t>
      </w:r>
      <w:proofErr w:type="spellEnd"/>
      <w:r>
        <w:t xml:space="preserve"> Edelman </w:t>
      </w:r>
      <w:proofErr w:type="spellStart"/>
      <w:r>
        <w:t>yn</w:t>
      </w:r>
      <w:proofErr w:type="spellEnd"/>
      <w:r>
        <w:t xml:space="preserve"> das selbig haus beym </w:t>
      </w:r>
      <w:proofErr w:type="spellStart"/>
      <w:r>
        <w:t>thor</w:t>
      </w:r>
      <w:proofErr w:type="spellEnd"/>
      <w:r>
        <w:t xml:space="preserve"> </w:t>
      </w:r>
      <w:proofErr w:type="spellStart"/>
      <w:r>
        <w:t>eyngezogen</w:t>
      </w:r>
      <w:proofErr w:type="spellEnd"/>
      <w:r>
        <w:t xml:space="preserve"> / des </w:t>
      </w:r>
      <w:proofErr w:type="spellStart"/>
      <w:r>
        <w:t>knecht</w:t>
      </w:r>
      <w:proofErr w:type="spellEnd"/>
      <w:r>
        <w:t xml:space="preserve"> </w:t>
      </w:r>
      <w:proofErr w:type="spellStart"/>
      <w:r>
        <w:t>geet</w:t>
      </w:r>
      <w:proofErr w:type="spellEnd"/>
      <w:r>
        <w:t xml:space="preserve"> </w:t>
      </w:r>
      <w:proofErr w:type="spellStart"/>
      <w:r>
        <w:t>ongefer</w:t>
      </w:r>
      <w:proofErr w:type="spellEnd"/>
      <w:r>
        <w:t xml:space="preserve"> </w:t>
      </w:r>
      <w:proofErr w:type="spellStart"/>
      <w:r>
        <w:t>hynauff</w:t>
      </w:r>
      <w:proofErr w:type="spellEnd"/>
      <w:r>
        <w:t xml:space="preserve"> uff die </w:t>
      </w:r>
      <w:proofErr w:type="spellStart"/>
      <w:r>
        <w:t>bune</w:t>
      </w:r>
      <w:proofErr w:type="spellEnd"/>
      <w:r>
        <w:t xml:space="preserve"> </w:t>
      </w:r>
      <w:proofErr w:type="spellStart"/>
      <w:r>
        <w:t>ym</w:t>
      </w:r>
      <w:proofErr w:type="spellEnd"/>
      <w:r>
        <w:t xml:space="preserve"> haus / will sehen was sie </w:t>
      </w:r>
      <w:proofErr w:type="spellStart"/>
      <w:r>
        <w:t>fur</w:t>
      </w:r>
      <w:proofErr w:type="spellEnd"/>
      <w:r>
        <w:t xml:space="preserve"> herberg haben / so findet er ein am </w:t>
      </w:r>
      <w:proofErr w:type="spellStart"/>
      <w:r>
        <w:t>bet</w:t>
      </w:r>
      <w:proofErr w:type="spellEnd"/>
      <w:r>
        <w:t xml:space="preserve"> liegen / gleich als ob er </w:t>
      </w:r>
      <w:proofErr w:type="spellStart"/>
      <w:r>
        <w:t>kranck</w:t>
      </w:r>
      <w:proofErr w:type="spellEnd"/>
      <w:r>
        <w:t xml:space="preserve"> </w:t>
      </w:r>
      <w:proofErr w:type="spellStart"/>
      <w:r>
        <w:t>were</w:t>
      </w:r>
      <w:proofErr w:type="spellEnd"/>
      <w:r>
        <w:t xml:space="preserve"> / spricht </w:t>
      </w:r>
      <w:proofErr w:type="spellStart"/>
      <w:r>
        <w:t>yhn</w:t>
      </w:r>
      <w:proofErr w:type="spellEnd"/>
      <w:r>
        <w:t xml:space="preserve"> an / und fraget wer er sey / ob er auch ein </w:t>
      </w:r>
      <w:proofErr w:type="spellStart"/>
      <w:r>
        <w:t>auffruriger</w:t>
      </w:r>
      <w:proofErr w:type="spellEnd"/>
      <w:r>
        <w:t xml:space="preserve"> sey / Nun </w:t>
      </w:r>
      <w:proofErr w:type="spellStart"/>
      <w:r>
        <w:t>het</w:t>
      </w:r>
      <w:proofErr w:type="spellEnd"/>
      <w:r>
        <w:t xml:space="preserve"> sich Thomas </w:t>
      </w:r>
      <w:proofErr w:type="spellStart"/>
      <w:r>
        <w:t>yns</w:t>
      </w:r>
      <w:proofErr w:type="spellEnd"/>
      <w:r>
        <w:t xml:space="preserve"> </w:t>
      </w:r>
      <w:proofErr w:type="spellStart"/>
      <w:r>
        <w:t>bet</w:t>
      </w:r>
      <w:proofErr w:type="spellEnd"/>
      <w:r>
        <w:t xml:space="preserve"> gelegt / gleich als wer er schwach / </w:t>
      </w:r>
      <w:proofErr w:type="spellStart"/>
      <w:r>
        <w:t>meynt</w:t>
      </w:r>
      <w:proofErr w:type="spellEnd"/>
      <w:r>
        <w:t xml:space="preserve"> er </w:t>
      </w:r>
      <w:proofErr w:type="spellStart"/>
      <w:r>
        <w:t>wolt</w:t>
      </w:r>
      <w:proofErr w:type="spellEnd"/>
      <w:r>
        <w:t xml:space="preserve"> sich also verbergen / und entrinnen / </w:t>
      </w:r>
      <w:proofErr w:type="spellStart"/>
      <w:r>
        <w:t>unnd</w:t>
      </w:r>
      <w:proofErr w:type="spellEnd"/>
      <w:r>
        <w:t xml:space="preserve"> </w:t>
      </w:r>
      <w:proofErr w:type="spellStart"/>
      <w:r>
        <w:t>antwort</w:t>
      </w:r>
      <w:proofErr w:type="spellEnd"/>
      <w:r>
        <w:t xml:space="preserve"> Thomas dem </w:t>
      </w:r>
      <w:proofErr w:type="spellStart"/>
      <w:r>
        <w:t>reuter</w:t>
      </w:r>
      <w:proofErr w:type="spellEnd"/>
      <w:r>
        <w:t xml:space="preserve"> / er sey ein </w:t>
      </w:r>
      <w:proofErr w:type="spellStart"/>
      <w:r>
        <w:t>krancker</w:t>
      </w:r>
      <w:proofErr w:type="spellEnd"/>
      <w:r>
        <w:t xml:space="preserve"> man / </w:t>
      </w:r>
      <w:proofErr w:type="spellStart"/>
      <w:r>
        <w:t>lig</w:t>
      </w:r>
      <w:proofErr w:type="spellEnd"/>
      <w:r>
        <w:t xml:space="preserve"> da und hab </w:t>
      </w:r>
      <w:proofErr w:type="spellStart"/>
      <w:r>
        <w:t>febres</w:t>
      </w:r>
      <w:proofErr w:type="spellEnd"/>
      <w:r>
        <w:t xml:space="preserve"> und sey </w:t>
      </w:r>
      <w:proofErr w:type="spellStart"/>
      <w:r>
        <w:t>seer</w:t>
      </w:r>
      <w:proofErr w:type="spellEnd"/>
      <w:r>
        <w:t xml:space="preserve"> schwach / er sey zu der </w:t>
      </w:r>
      <w:proofErr w:type="spellStart"/>
      <w:r>
        <w:t>uffrur</w:t>
      </w:r>
      <w:proofErr w:type="spellEnd"/>
      <w:r>
        <w:t xml:space="preserve"> nie </w:t>
      </w:r>
      <w:proofErr w:type="spellStart"/>
      <w:r>
        <w:t>komen</w:t>
      </w:r>
      <w:proofErr w:type="spellEnd"/>
      <w:r>
        <w:t xml:space="preserve"> / Der </w:t>
      </w:r>
      <w:proofErr w:type="spellStart"/>
      <w:r>
        <w:t>reuter</w:t>
      </w:r>
      <w:proofErr w:type="spellEnd"/>
      <w:r>
        <w:t xml:space="preserve"> fand ein </w:t>
      </w:r>
      <w:proofErr w:type="spellStart"/>
      <w:r>
        <w:t>deschen</w:t>
      </w:r>
      <w:proofErr w:type="spellEnd"/>
      <w:r>
        <w:t xml:space="preserve"> bey dem </w:t>
      </w:r>
      <w:proofErr w:type="spellStart"/>
      <w:r>
        <w:t>bet</w:t>
      </w:r>
      <w:proofErr w:type="spellEnd"/>
      <w:r>
        <w:t xml:space="preserve"> </w:t>
      </w:r>
      <w:proofErr w:type="spellStart"/>
      <w:r>
        <w:t>ligen</w:t>
      </w:r>
      <w:proofErr w:type="spellEnd"/>
      <w:r>
        <w:t xml:space="preserve"> / </w:t>
      </w:r>
      <w:proofErr w:type="spellStart"/>
      <w:r>
        <w:t>nympt</w:t>
      </w:r>
      <w:proofErr w:type="spellEnd"/>
      <w:r>
        <w:t xml:space="preserve"> sie / und meynet </w:t>
      </w:r>
      <w:proofErr w:type="spellStart"/>
      <w:r>
        <w:t>villeicht</w:t>
      </w:r>
      <w:proofErr w:type="spellEnd"/>
      <w:r>
        <w:t xml:space="preserve"> ein beut also zukriegen / da findet er </w:t>
      </w:r>
      <w:proofErr w:type="spellStart"/>
      <w:r>
        <w:t>brieff</w:t>
      </w:r>
      <w:proofErr w:type="spellEnd"/>
      <w:r>
        <w:t xml:space="preserve"> </w:t>
      </w:r>
      <w:proofErr w:type="spellStart"/>
      <w:r>
        <w:t>darynn</w:t>
      </w:r>
      <w:proofErr w:type="spellEnd"/>
      <w:r>
        <w:t xml:space="preserve"> / die Graff Albrecht von </w:t>
      </w:r>
      <w:proofErr w:type="spellStart"/>
      <w:r>
        <w:t>Manßfeldt</w:t>
      </w:r>
      <w:proofErr w:type="spellEnd"/>
      <w:r>
        <w:t xml:space="preserve"> Thome </w:t>
      </w:r>
      <w:proofErr w:type="spellStart"/>
      <w:r>
        <w:t>geschriben</w:t>
      </w:r>
      <w:proofErr w:type="spellEnd"/>
      <w:r>
        <w:t xml:space="preserve"> hat / zu </w:t>
      </w:r>
      <w:proofErr w:type="spellStart"/>
      <w:r>
        <w:t>vermanen</w:t>
      </w:r>
      <w:proofErr w:type="spellEnd"/>
      <w:r>
        <w:t xml:space="preserve"> das er </w:t>
      </w:r>
      <w:proofErr w:type="spellStart"/>
      <w:r>
        <w:t>abstunde</w:t>
      </w:r>
      <w:proofErr w:type="spellEnd"/>
      <w:r>
        <w:t xml:space="preserve"> von </w:t>
      </w:r>
      <w:proofErr w:type="spellStart"/>
      <w:r>
        <w:t>seym</w:t>
      </w:r>
      <w:proofErr w:type="spellEnd"/>
      <w:r>
        <w:t xml:space="preserve"> </w:t>
      </w:r>
      <w:proofErr w:type="spellStart"/>
      <w:r>
        <w:t>mutwillen</w:t>
      </w:r>
      <w:proofErr w:type="spellEnd"/>
      <w:r>
        <w:t xml:space="preserve">. Do fragt der </w:t>
      </w:r>
      <w:proofErr w:type="spellStart"/>
      <w:r>
        <w:t>reuter</w:t>
      </w:r>
      <w:proofErr w:type="spellEnd"/>
      <w:r>
        <w:t xml:space="preserve"> / wo her </w:t>
      </w:r>
      <w:proofErr w:type="spellStart"/>
      <w:r>
        <w:t>ym</w:t>
      </w:r>
      <w:proofErr w:type="spellEnd"/>
      <w:r>
        <w:t xml:space="preserve"> die </w:t>
      </w:r>
      <w:proofErr w:type="spellStart"/>
      <w:r>
        <w:t>brieff</w:t>
      </w:r>
      <w:proofErr w:type="spellEnd"/>
      <w:r>
        <w:t xml:space="preserve"> </w:t>
      </w:r>
      <w:proofErr w:type="spellStart"/>
      <w:r>
        <w:t>kemen</w:t>
      </w:r>
      <w:proofErr w:type="spellEnd"/>
      <w:r>
        <w:t xml:space="preserve"> ob er der Thomas sey / Thomas </w:t>
      </w:r>
      <w:proofErr w:type="spellStart"/>
      <w:r>
        <w:t>erschrack</w:t>
      </w:r>
      <w:proofErr w:type="spellEnd"/>
      <w:r>
        <w:t xml:space="preserve"> / </w:t>
      </w:r>
      <w:proofErr w:type="spellStart"/>
      <w:r>
        <w:t>unnd</w:t>
      </w:r>
      <w:proofErr w:type="spellEnd"/>
      <w:r>
        <w:t xml:space="preserve"> leugnet erstlich / </w:t>
      </w:r>
      <w:proofErr w:type="spellStart"/>
      <w:r>
        <w:t>wolt</w:t>
      </w:r>
      <w:proofErr w:type="spellEnd"/>
      <w:r>
        <w:t xml:space="preserve"> der man nicht sein / doch bekannt er zu </w:t>
      </w:r>
      <w:proofErr w:type="spellStart"/>
      <w:r>
        <w:t>letst</w:t>
      </w:r>
      <w:proofErr w:type="spellEnd"/>
      <w:r>
        <w:t xml:space="preserve"> do der </w:t>
      </w:r>
      <w:proofErr w:type="spellStart"/>
      <w:r>
        <w:t>reuter</w:t>
      </w:r>
      <w:proofErr w:type="spellEnd"/>
      <w:r>
        <w:t xml:space="preserve"> </w:t>
      </w:r>
      <w:proofErr w:type="spellStart"/>
      <w:r>
        <w:t>yhm</w:t>
      </w:r>
      <w:proofErr w:type="spellEnd"/>
      <w:r>
        <w:t xml:space="preserve"> </w:t>
      </w:r>
      <w:proofErr w:type="spellStart"/>
      <w:r>
        <w:t>trewet</w:t>
      </w:r>
      <w:proofErr w:type="spellEnd"/>
      <w:r>
        <w:t xml:space="preserve"> / also </w:t>
      </w:r>
      <w:proofErr w:type="spellStart"/>
      <w:r>
        <w:t>nam</w:t>
      </w:r>
      <w:proofErr w:type="spellEnd"/>
      <w:r>
        <w:t xml:space="preserve"> </w:t>
      </w:r>
      <w:proofErr w:type="spellStart"/>
      <w:r>
        <w:t>yhn</w:t>
      </w:r>
      <w:proofErr w:type="spellEnd"/>
      <w:r>
        <w:t xml:space="preserve"> der </w:t>
      </w:r>
      <w:proofErr w:type="spellStart"/>
      <w:r>
        <w:t>reuter</w:t>
      </w:r>
      <w:proofErr w:type="spellEnd"/>
      <w:r>
        <w:t xml:space="preserve"> gefangen solches ließ man die </w:t>
      </w:r>
      <w:proofErr w:type="spellStart"/>
      <w:r>
        <w:t>Fursten</w:t>
      </w:r>
      <w:proofErr w:type="spellEnd"/>
      <w:r>
        <w:t xml:space="preserve"> wissen / do schickten Hertzog Georg und der </w:t>
      </w:r>
      <w:proofErr w:type="spellStart"/>
      <w:r>
        <w:t>Landtgraff</w:t>
      </w:r>
      <w:proofErr w:type="spellEnd"/>
      <w:r>
        <w:t xml:space="preserve"> nach Thoma. </w:t>
      </w:r>
    </w:p>
    <w:p w14:paraId="68D45F35" w14:textId="77777777" w:rsidR="0044777E" w:rsidRDefault="0044777E" w:rsidP="0044777E">
      <w:pPr>
        <w:pStyle w:val="StandardWeb"/>
      </w:pPr>
      <w:r>
        <w:t xml:space="preserve">Do er </w:t>
      </w:r>
      <w:proofErr w:type="spellStart"/>
      <w:r>
        <w:t>fur</w:t>
      </w:r>
      <w:proofErr w:type="spellEnd"/>
      <w:r>
        <w:t xml:space="preserve"> die </w:t>
      </w:r>
      <w:proofErr w:type="spellStart"/>
      <w:r>
        <w:t>Fursten</w:t>
      </w:r>
      <w:proofErr w:type="spellEnd"/>
      <w:r>
        <w:t xml:space="preserve"> kam / fragten sie was er die armen </w:t>
      </w:r>
      <w:proofErr w:type="spellStart"/>
      <w:r>
        <w:t>leut</w:t>
      </w:r>
      <w:proofErr w:type="spellEnd"/>
      <w:r>
        <w:t xml:space="preserve"> </w:t>
      </w:r>
      <w:proofErr w:type="spellStart"/>
      <w:r>
        <w:t>gezigen</w:t>
      </w:r>
      <w:proofErr w:type="spellEnd"/>
      <w:r>
        <w:t xml:space="preserve"> </w:t>
      </w:r>
      <w:proofErr w:type="spellStart"/>
      <w:r>
        <w:t>het</w:t>
      </w:r>
      <w:proofErr w:type="spellEnd"/>
      <w:r>
        <w:t xml:space="preserve"> / </w:t>
      </w:r>
      <w:proofErr w:type="spellStart"/>
      <w:r>
        <w:t>ddas</w:t>
      </w:r>
      <w:proofErr w:type="spellEnd"/>
      <w:r>
        <w:t xml:space="preserve"> er sie also </w:t>
      </w:r>
      <w:proofErr w:type="spellStart"/>
      <w:r>
        <w:t>verfuret</w:t>
      </w:r>
      <w:proofErr w:type="spellEnd"/>
      <w:r>
        <w:t xml:space="preserve"> </w:t>
      </w:r>
      <w:proofErr w:type="spellStart"/>
      <w:r>
        <w:t>het</w:t>
      </w:r>
      <w:proofErr w:type="spellEnd"/>
      <w:r>
        <w:t xml:space="preserve"> / </w:t>
      </w:r>
      <w:proofErr w:type="spellStart"/>
      <w:r>
        <w:t>antwort</w:t>
      </w:r>
      <w:proofErr w:type="spellEnd"/>
      <w:r>
        <w:t xml:space="preserve"> er noch </w:t>
      </w:r>
      <w:proofErr w:type="spellStart"/>
      <w:r>
        <w:t>trutzlich</w:t>
      </w:r>
      <w:proofErr w:type="spellEnd"/>
      <w:r>
        <w:t xml:space="preserve"> / er </w:t>
      </w:r>
      <w:proofErr w:type="spellStart"/>
      <w:r>
        <w:t>het</w:t>
      </w:r>
      <w:proofErr w:type="spellEnd"/>
      <w:r>
        <w:t xml:space="preserve"> recht </w:t>
      </w:r>
      <w:proofErr w:type="spellStart"/>
      <w:r>
        <w:t>gethon</w:t>
      </w:r>
      <w:proofErr w:type="spellEnd"/>
      <w:r>
        <w:t xml:space="preserve"> / das er </w:t>
      </w:r>
      <w:proofErr w:type="spellStart"/>
      <w:r>
        <w:t>furgehabt</w:t>
      </w:r>
      <w:proofErr w:type="spellEnd"/>
      <w:r>
        <w:t xml:space="preserve"> </w:t>
      </w:r>
      <w:proofErr w:type="spellStart"/>
      <w:r>
        <w:t>het</w:t>
      </w:r>
      <w:proofErr w:type="spellEnd"/>
      <w:r>
        <w:t xml:space="preserve"> die </w:t>
      </w:r>
      <w:proofErr w:type="spellStart"/>
      <w:r>
        <w:t>Fursten</w:t>
      </w:r>
      <w:proofErr w:type="spellEnd"/>
      <w:r>
        <w:t xml:space="preserve"> </w:t>
      </w:r>
      <w:proofErr w:type="spellStart"/>
      <w:r>
        <w:t>zustraffen</w:t>
      </w:r>
      <w:proofErr w:type="spellEnd"/>
      <w:r>
        <w:t xml:space="preserve"> / die weil sie dem Evangelio wider </w:t>
      </w:r>
      <w:proofErr w:type="spellStart"/>
      <w:r>
        <w:t>weren</w:t>
      </w:r>
      <w:proofErr w:type="spellEnd"/>
      <w:r>
        <w:t xml:space="preserve"> / Der </w:t>
      </w:r>
      <w:proofErr w:type="spellStart"/>
      <w:r>
        <w:t>Landtgraff</w:t>
      </w:r>
      <w:proofErr w:type="spellEnd"/>
      <w:r>
        <w:t xml:space="preserve"> aber setzt an </w:t>
      </w:r>
      <w:proofErr w:type="spellStart"/>
      <w:r>
        <w:t>yhn</w:t>
      </w:r>
      <w:proofErr w:type="spellEnd"/>
      <w:r>
        <w:t xml:space="preserve"> / </w:t>
      </w:r>
      <w:proofErr w:type="spellStart"/>
      <w:r>
        <w:t>unnd</w:t>
      </w:r>
      <w:proofErr w:type="spellEnd"/>
      <w:r>
        <w:t xml:space="preserve"> </w:t>
      </w:r>
      <w:proofErr w:type="spellStart"/>
      <w:r>
        <w:t>beweret</w:t>
      </w:r>
      <w:proofErr w:type="spellEnd"/>
      <w:r>
        <w:t xml:space="preserve"> </w:t>
      </w:r>
      <w:proofErr w:type="spellStart"/>
      <w:r>
        <w:t>yhm</w:t>
      </w:r>
      <w:proofErr w:type="spellEnd"/>
      <w:r>
        <w:t xml:space="preserve"> aus der </w:t>
      </w:r>
      <w:proofErr w:type="spellStart"/>
      <w:r>
        <w:t>schrifft</w:t>
      </w:r>
      <w:proofErr w:type="spellEnd"/>
      <w:r>
        <w:t xml:space="preserve"> / das man die </w:t>
      </w:r>
      <w:proofErr w:type="spellStart"/>
      <w:r>
        <w:t>oberkeit</w:t>
      </w:r>
      <w:proofErr w:type="spellEnd"/>
      <w:r>
        <w:t xml:space="preserve"> </w:t>
      </w:r>
      <w:proofErr w:type="spellStart"/>
      <w:r>
        <w:t>eeren</w:t>
      </w:r>
      <w:proofErr w:type="spellEnd"/>
      <w:r>
        <w:t xml:space="preserve"> </w:t>
      </w:r>
      <w:proofErr w:type="spellStart"/>
      <w:r>
        <w:t>solt</w:t>
      </w:r>
      <w:proofErr w:type="spellEnd"/>
      <w:r>
        <w:t xml:space="preserve"> / das </w:t>
      </w:r>
      <w:proofErr w:type="spellStart"/>
      <w:r>
        <w:t>Got</w:t>
      </w:r>
      <w:proofErr w:type="spellEnd"/>
      <w:r>
        <w:t xml:space="preserve"> </w:t>
      </w:r>
      <w:proofErr w:type="spellStart"/>
      <w:r>
        <w:t>auffrur</w:t>
      </w:r>
      <w:proofErr w:type="spellEnd"/>
      <w:r>
        <w:t xml:space="preserve"> </w:t>
      </w:r>
      <w:proofErr w:type="spellStart"/>
      <w:r>
        <w:t>verbotten</w:t>
      </w:r>
      <w:proofErr w:type="spellEnd"/>
      <w:r>
        <w:t xml:space="preserve"> </w:t>
      </w:r>
      <w:proofErr w:type="spellStart"/>
      <w:r>
        <w:t>hett</w:t>
      </w:r>
      <w:proofErr w:type="spellEnd"/>
      <w:r>
        <w:t xml:space="preserve"> / das </w:t>
      </w:r>
      <w:proofErr w:type="spellStart"/>
      <w:r>
        <w:t>sunderlich</w:t>
      </w:r>
      <w:proofErr w:type="spellEnd"/>
      <w:r>
        <w:t xml:space="preserve"> den Christen nicht </w:t>
      </w:r>
      <w:proofErr w:type="spellStart"/>
      <w:r>
        <w:t>geburt</w:t>
      </w:r>
      <w:proofErr w:type="spellEnd"/>
      <w:r>
        <w:t xml:space="preserve"> sich zu rechnen / ob schon </w:t>
      </w:r>
      <w:proofErr w:type="spellStart"/>
      <w:r>
        <w:t>yhn</w:t>
      </w:r>
      <w:proofErr w:type="spellEnd"/>
      <w:r>
        <w:t xml:space="preserve"> unrecht geschehe / </w:t>
      </w:r>
      <w:proofErr w:type="spellStart"/>
      <w:r>
        <w:t>darauff</w:t>
      </w:r>
      <w:proofErr w:type="spellEnd"/>
      <w:r>
        <w:t xml:space="preserve"> der </w:t>
      </w:r>
      <w:proofErr w:type="spellStart"/>
      <w:r>
        <w:t>elendt</w:t>
      </w:r>
      <w:proofErr w:type="spellEnd"/>
      <w:r>
        <w:t xml:space="preserve"> </w:t>
      </w:r>
      <w:proofErr w:type="spellStart"/>
      <w:r>
        <w:t>Muntzer</w:t>
      </w:r>
      <w:proofErr w:type="spellEnd"/>
      <w:r>
        <w:t xml:space="preserve"> nichts wißt zureden. </w:t>
      </w:r>
    </w:p>
    <w:p w14:paraId="36555FDA" w14:textId="77777777" w:rsidR="0044777E" w:rsidRDefault="0044777E" w:rsidP="0044777E">
      <w:pPr>
        <w:pStyle w:val="StandardWeb"/>
      </w:pPr>
      <w:r>
        <w:t xml:space="preserve">Es begab sich auch da / das man </w:t>
      </w:r>
      <w:proofErr w:type="spellStart"/>
      <w:r>
        <w:t>ym</w:t>
      </w:r>
      <w:proofErr w:type="spellEnd"/>
      <w:r>
        <w:t xml:space="preserve"> die </w:t>
      </w:r>
      <w:proofErr w:type="spellStart"/>
      <w:r>
        <w:t>thaumen</w:t>
      </w:r>
      <w:proofErr w:type="spellEnd"/>
      <w:r>
        <w:t xml:space="preserve"> stock enger zuschraubet / da </w:t>
      </w:r>
      <w:proofErr w:type="spellStart"/>
      <w:r>
        <w:t>schrey</w:t>
      </w:r>
      <w:proofErr w:type="spellEnd"/>
      <w:r>
        <w:t xml:space="preserve"> er / Hertzog Georg sagt aber </w:t>
      </w:r>
      <w:proofErr w:type="spellStart"/>
      <w:r>
        <w:t>drauff</w:t>
      </w:r>
      <w:proofErr w:type="spellEnd"/>
      <w:r>
        <w:t xml:space="preserve"> / Thoma / </w:t>
      </w:r>
      <w:proofErr w:type="spellStart"/>
      <w:r>
        <w:t>dis</w:t>
      </w:r>
      <w:proofErr w:type="spellEnd"/>
      <w:r>
        <w:t xml:space="preserve"> thut dir </w:t>
      </w:r>
      <w:proofErr w:type="spellStart"/>
      <w:r>
        <w:t>wee</w:t>
      </w:r>
      <w:proofErr w:type="spellEnd"/>
      <w:r>
        <w:t xml:space="preserve"> / aber es hat den armen </w:t>
      </w:r>
      <w:proofErr w:type="spellStart"/>
      <w:r>
        <w:t>leuten</w:t>
      </w:r>
      <w:proofErr w:type="spellEnd"/>
      <w:r>
        <w:t xml:space="preserve"> </w:t>
      </w:r>
      <w:proofErr w:type="spellStart"/>
      <w:r>
        <w:t>wwer</w:t>
      </w:r>
      <w:proofErr w:type="spellEnd"/>
      <w:r>
        <w:t xml:space="preserve"> </w:t>
      </w:r>
      <w:proofErr w:type="spellStart"/>
      <w:r>
        <w:t>gethon</w:t>
      </w:r>
      <w:proofErr w:type="spellEnd"/>
      <w:r>
        <w:t xml:space="preserve"> </w:t>
      </w:r>
      <w:proofErr w:type="spellStart"/>
      <w:r>
        <w:t>hewte</w:t>
      </w:r>
      <w:proofErr w:type="spellEnd"/>
      <w:r>
        <w:t xml:space="preserve"> das man sie erstochen hat / die du </w:t>
      </w:r>
      <w:proofErr w:type="spellStart"/>
      <w:r>
        <w:t>ynn</w:t>
      </w:r>
      <w:proofErr w:type="spellEnd"/>
      <w:r>
        <w:t xml:space="preserve"> solch elend bracht hast / Antwort Thomas als ein </w:t>
      </w:r>
      <w:proofErr w:type="spellStart"/>
      <w:r>
        <w:t>besesner</w:t>
      </w:r>
      <w:proofErr w:type="spellEnd"/>
      <w:r>
        <w:t xml:space="preserve"> </w:t>
      </w:r>
      <w:proofErr w:type="spellStart"/>
      <w:r>
        <w:t>mensch</w:t>
      </w:r>
      <w:proofErr w:type="spellEnd"/>
      <w:r>
        <w:t xml:space="preserve"> / </w:t>
      </w:r>
      <w:proofErr w:type="spellStart"/>
      <w:r>
        <w:t>lachent</w:t>
      </w:r>
      <w:proofErr w:type="spellEnd"/>
      <w:r>
        <w:t xml:space="preserve"> / Sie habens </w:t>
      </w:r>
      <w:proofErr w:type="spellStart"/>
      <w:r>
        <w:t>nit</w:t>
      </w:r>
      <w:proofErr w:type="spellEnd"/>
      <w:r>
        <w:t xml:space="preserve"> anders wollen haben / Aus solchen freveln worten </w:t>
      </w:r>
      <w:proofErr w:type="spellStart"/>
      <w:r>
        <w:t>yederman</w:t>
      </w:r>
      <w:proofErr w:type="spellEnd"/>
      <w:r>
        <w:t xml:space="preserve"> spuren </w:t>
      </w:r>
      <w:proofErr w:type="spellStart"/>
      <w:r>
        <w:t>mocht</w:t>
      </w:r>
      <w:proofErr w:type="spellEnd"/>
      <w:r>
        <w:t xml:space="preserve"> das der </w:t>
      </w:r>
      <w:proofErr w:type="spellStart"/>
      <w:r>
        <w:t>Teuffel</w:t>
      </w:r>
      <w:proofErr w:type="spellEnd"/>
      <w:r>
        <w:t xml:space="preserve"> den </w:t>
      </w:r>
      <w:proofErr w:type="spellStart"/>
      <w:r>
        <w:t>menschen</w:t>
      </w:r>
      <w:proofErr w:type="spellEnd"/>
      <w:r>
        <w:t xml:space="preserve"> gar unsinnig gemacht </w:t>
      </w:r>
      <w:proofErr w:type="spellStart"/>
      <w:r>
        <w:t>hette</w:t>
      </w:r>
      <w:proofErr w:type="spellEnd"/>
      <w:r>
        <w:t xml:space="preserve"> das er so gar kein erbarmen </w:t>
      </w:r>
      <w:proofErr w:type="spellStart"/>
      <w:r>
        <w:t>uber</w:t>
      </w:r>
      <w:proofErr w:type="spellEnd"/>
      <w:r>
        <w:t xml:space="preserve"> das </w:t>
      </w:r>
      <w:proofErr w:type="spellStart"/>
      <w:r>
        <w:t>elendt</w:t>
      </w:r>
      <w:proofErr w:type="spellEnd"/>
      <w:r>
        <w:t xml:space="preserve"> der </w:t>
      </w:r>
      <w:proofErr w:type="spellStart"/>
      <w:r>
        <w:t>erschlagnen</w:t>
      </w:r>
      <w:proofErr w:type="spellEnd"/>
      <w:r>
        <w:t xml:space="preserve"> </w:t>
      </w:r>
      <w:proofErr w:type="spellStart"/>
      <w:r>
        <w:t>leut</w:t>
      </w:r>
      <w:proofErr w:type="spellEnd"/>
      <w:r>
        <w:t xml:space="preserve"> </w:t>
      </w:r>
      <w:proofErr w:type="spellStart"/>
      <w:r>
        <w:t>het</w:t>
      </w:r>
      <w:proofErr w:type="spellEnd"/>
      <w:r>
        <w:t xml:space="preserve">. </w:t>
      </w:r>
    </w:p>
    <w:p w14:paraId="044B01BF" w14:textId="77777777" w:rsidR="0044777E" w:rsidRDefault="0044777E" w:rsidP="0044777E">
      <w:pPr>
        <w:pStyle w:val="StandardWeb"/>
      </w:pPr>
      <w:proofErr w:type="spellStart"/>
      <w:r>
        <w:t>Darauff</w:t>
      </w:r>
      <w:proofErr w:type="spellEnd"/>
      <w:r>
        <w:t xml:space="preserve"> </w:t>
      </w:r>
      <w:proofErr w:type="spellStart"/>
      <w:r>
        <w:t>wardt</w:t>
      </w:r>
      <w:proofErr w:type="spellEnd"/>
      <w:r>
        <w:t xml:space="preserve"> er gen Heldrungen </w:t>
      </w:r>
      <w:proofErr w:type="spellStart"/>
      <w:r>
        <w:t>gefurt</w:t>
      </w:r>
      <w:proofErr w:type="spellEnd"/>
      <w:r>
        <w:t xml:space="preserve"> </w:t>
      </w:r>
      <w:proofErr w:type="spellStart"/>
      <w:r>
        <w:t>ynn</w:t>
      </w:r>
      <w:proofErr w:type="spellEnd"/>
      <w:r>
        <w:t xml:space="preserve"> </w:t>
      </w:r>
      <w:proofErr w:type="spellStart"/>
      <w:r>
        <w:t>thurn</w:t>
      </w:r>
      <w:proofErr w:type="spellEnd"/>
      <w:r>
        <w:t xml:space="preserve"> und da </w:t>
      </w:r>
      <w:proofErr w:type="spellStart"/>
      <w:r>
        <w:t>examinirt</w:t>
      </w:r>
      <w:proofErr w:type="spellEnd"/>
      <w:r>
        <w:t xml:space="preserve"> / Es geschah aber </w:t>
      </w:r>
      <w:proofErr w:type="spellStart"/>
      <w:r>
        <w:t>darumb</w:t>
      </w:r>
      <w:proofErr w:type="spellEnd"/>
      <w:r>
        <w:t xml:space="preserve"> / das man </w:t>
      </w:r>
      <w:proofErr w:type="spellStart"/>
      <w:r>
        <w:t>yhn</w:t>
      </w:r>
      <w:proofErr w:type="spellEnd"/>
      <w:r>
        <w:t xml:space="preserve"> gen Heldrungen schickt / dann er </w:t>
      </w:r>
      <w:proofErr w:type="spellStart"/>
      <w:r>
        <w:t>het</w:t>
      </w:r>
      <w:proofErr w:type="spellEnd"/>
      <w:r>
        <w:t xml:space="preserve"> Graff Ernsten von </w:t>
      </w:r>
      <w:proofErr w:type="spellStart"/>
      <w:r>
        <w:t>Manßfeldt</w:t>
      </w:r>
      <w:proofErr w:type="spellEnd"/>
      <w:r>
        <w:t xml:space="preserve"> gen </w:t>
      </w:r>
      <w:proofErr w:type="spellStart"/>
      <w:r>
        <w:t>Helderung</w:t>
      </w:r>
      <w:proofErr w:type="spellEnd"/>
      <w:r>
        <w:t xml:space="preserve"> ein </w:t>
      </w:r>
      <w:proofErr w:type="spellStart"/>
      <w:r>
        <w:t>trewbrieff</w:t>
      </w:r>
      <w:proofErr w:type="spellEnd"/>
      <w:r>
        <w:t xml:space="preserve"> </w:t>
      </w:r>
      <w:proofErr w:type="spellStart"/>
      <w:r>
        <w:t>geschriben</w:t>
      </w:r>
      <w:proofErr w:type="spellEnd"/>
      <w:r>
        <w:t xml:space="preserve"> / </w:t>
      </w:r>
      <w:proofErr w:type="spellStart"/>
      <w:r>
        <w:t>daryn</w:t>
      </w:r>
      <w:proofErr w:type="spellEnd"/>
      <w:r>
        <w:t xml:space="preserve"> </w:t>
      </w:r>
      <w:proofErr w:type="spellStart"/>
      <w:r>
        <w:t>geschriben</w:t>
      </w:r>
      <w:proofErr w:type="spellEnd"/>
      <w:r>
        <w:t xml:space="preserve"> stunden </w:t>
      </w:r>
      <w:proofErr w:type="spellStart"/>
      <w:r>
        <w:t>dise</w:t>
      </w:r>
      <w:proofErr w:type="spellEnd"/>
      <w:r>
        <w:t xml:space="preserve"> </w:t>
      </w:r>
      <w:proofErr w:type="spellStart"/>
      <w:r>
        <w:t>wort</w:t>
      </w:r>
      <w:proofErr w:type="spellEnd"/>
      <w:r>
        <w:t xml:space="preserve"> / Ich </w:t>
      </w:r>
      <w:proofErr w:type="spellStart"/>
      <w:r>
        <w:t>far</w:t>
      </w:r>
      <w:proofErr w:type="spellEnd"/>
      <w:r>
        <w:t xml:space="preserve"> daher / Das aber Thomas </w:t>
      </w:r>
      <w:proofErr w:type="spellStart"/>
      <w:r>
        <w:t>seynes</w:t>
      </w:r>
      <w:proofErr w:type="spellEnd"/>
      <w:r>
        <w:t xml:space="preserve"> freveln </w:t>
      </w:r>
      <w:proofErr w:type="spellStart"/>
      <w:r>
        <w:t>trewen</w:t>
      </w:r>
      <w:proofErr w:type="spellEnd"/>
      <w:r>
        <w:t xml:space="preserve"> </w:t>
      </w:r>
      <w:proofErr w:type="spellStart"/>
      <w:r>
        <w:t>ynnen</w:t>
      </w:r>
      <w:proofErr w:type="spellEnd"/>
      <w:r>
        <w:t xml:space="preserve"> </w:t>
      </w:r>
      <w:proofErr w:type="spellStart"/>
      <w:r>
        <w:t>wurd</w:t>
      </w:r>
      <w:proofErr w:type="spellEnd"/>
      <w:r>
        <w:t xml:space="preserve"> / ward er </w:t>
      </w:r>
      <w:proofErr w:type="spellStart"/>
      <w:r>
        <w:t>auff</w:t>
      </w:r>
      <w:proofErr w:type="spellEnd"/>
      <w:r>
        <w:t xml:space="preserve"> ein wagen gebunden / und </w:t>
      </w:r>
      <w:proofErr w:type="spellStart"/>
      <w:r>
        <w:t>fur</w:t>
      </w:r>
      <w:proofErr w:type="spellEnd"/>
      <w:r>
        <w:t xml:space="preserve"> also dahin. </w:t>
      </w:r>
    </w:p>
    <w:p w14:paraId="4C8E9DCE" w14:textId="77777777" w:rsidR="0044777E" w:rsidRDefault="0044777E" w:rsidP="0044777E">
      <w:pPr>
        <w:pStyle w:val="StandardWeb"/>
      </w:pPr>
      <w:r>
        <w:t xml:space="preserve">Nach etlichen tagen wart Thomas </w:t>
      </w:r>
      <w:proofErr w:type="spellStart"/>
      <w:r>
        <w:t>ubel</w:t>
      </w:r>
      <w:proofErr w:type="spellEnd"/>
      <w:r>
        <w:t xml:space="preserve"> gemartert zu </w:t>
      </w:r>
      <w:proofErr w:type="spellStart"/>
      <w:r>
        <w:t>Helderung</w:t>
      </w:r>
      <w:proofErr w:type="spellEnd"/>
      <w:r>
        <w:t xml:space="preserve"> / </w:t>
      </w:r>
      <w:proofErr w:type="spellStart"/>
      <w:r>
        <w:t>ynn</w:t>
      </w:r>
      <w:proofErr w:type="spellEnd"/>
      <w:r>
        <w:t xml:space="preserve"> der frag / </w:t>
      </w:r>
      <w:proofErr w:type="spellStart"/>
      <w:r>
        <w:t>darynn</w:t>
      </w:r>
      <w:proofErr w:type="spellEnd"/>
      <w:r>
        <w:t xml:space="preserve"> er </w:t>
      </w:r>
      <w:proofErr w:type="spellStart"/>
      <w:r>
        <w:t>bekant</w:t>
      </w:r>
      <w:proofErr w:type="spellEnd"/>
      <w:r>
        <w:t xml:space="preserve"> / das er vor </w:t>
      </w:r>
      <w:proofErr w:type="spellStart"/>
      <w:r>
        <w:t>zeyten</w:t>
      </w:r>
      <w:proofErr w:type="spellEnd"/>
      <w:r>
        <w:t xml:space="preserve"> ein </w:t>
      </w:r>
      <w:proofErr w:type="spellStart"/>
      <w:r>
        <w:t>schuler</w:t>
      </w:r>
      <w:proofErr w:type="spellEnd"/>
      <w:r>
        <w:t xml:space="preserve"> zu Hall gewesen / und angefangen dazu mal ein </w:t>
      </w:r>
      <w:proofErr w:type="spellStart"/>
      <w:r>
        <w:t>bundt</w:t>
      </w:r>
      <w:proofErr w:type="spellEnd"/>
      <w:r>
        <w:t xml:space="preserve"> zu machen / die Christenheit zu reformiren / darnach aber hab er solchen </w:t>
      </w:r>
      <w:proofErr w:type="spellStart"/>
      <w:r>
        <w:t>bundt</w:t>
      </w:r>
      <w:proofErr w:type="spellEnd"/>
      <w:r>
        <w:t xml:space="preserve"> zu </w:t>
      </w:r>
      <w:proofErr w:type="spellStart"/>
      <w:r>
        <w:t>Alstet</w:t>
      </w:r>
      <w:proofErr w:type="spellEnd"/>
      <w:r>
        <w:t xml:space="preserve"> aber angefangen / und zu </w:t>
      </w:r>
      <w:proofErr w:type="spellStart"/>
      <w:r>
        <w:t>letst</w:t>
      </w:r>
      <w:proofErr w:type="spellEnd"/>
      <w:r>
        <w:t xml:space="preserve"> zu </w:t>
      </w:r>
      <w:proofErr w:type="spellStart"/>
      <w:r>
        <w:t>Mulhausen</w:t>
      </w:r>
      <w:proofErr w:type="spellEnd"/>
      <w:r>
        <w:t xml:space="preserve"> / hab gehofft / da die </w:t>
      </w:r>
      <w:proofErr w:type="spellStart"/>
      <w:r>
        <w:t>Bauren</w:t>
      </w:r>
      <w:proofErr w:type="spellEnd"/>
      <w:r>
        <w:t xml:space="preserve"> </w:t>
      </w:r>
      <w:proofErr w:type="spellStart"/>
      <w:r>
        <w:t>ynn</w:t>
      </w:r>
      <w:proofErr w:type="spellEnd"/>
      <w:r>
        <w:t xml:space="preserve"> Schwaben sich </w:t>
      </w:r>
      <w:proofErr w:type="spellStart"/>
      <w:r>
        <w:t>enport</w:t>
      </w:r>
      <w:proofErr w:type="spellEnd"/>
      <w:r>
        <w:t xml:space="preserve"> haben / er </w:t>
      </w:r>
      <w:proofErr w:type="spellStart"/>
      <w:r>
        <w:t>wolt</w:t>
      </w:r>
      <w:proofErr w:type="spellEnd"/>
      <w:r>
        <w:t xml:space="preserve"> raum haben ein </w:t>
      </w:r>
      <w:proofErr w:type="spellStart"/>
      <w:r>
        <w:t>lermen</w:t>
      </w:r>
      <w:proofErr w:type="spellEnd"/>
      <w:r>
        <w:t xml:space="preserve"> anzurichten / Er ist auch </w:t>
      </w:r>
      <w:proofErr w:type="spellStart"/>
      <w:r>
        <w:t>ynn</w:t>
      </w:r>
      <w:proofErr w:type="spellEnd"/>
      <w:r>
        <w:t xml:space="preserve"> Schwaben gezogen </w:t>
      </w:r>
      <w:proofErr w:type="spellStart"/>
      <w:r>
        <w:t>yhr</w:t>
      </w:r>
      <w:proofErr w:type="spellEnd"/>
      <w:r>
        <w:t xml:space="preserve"> </w:t>
      </w:r>
      <w:proofErr w:type="spellStart"/>
      <w:r>
        <w:t>furnemen</w:t>
      </w:r>
      <w:proofErr w:type="spellEnd"/>
      <w:r>
        <w:t xml:space="preserve"> </w:t>
      </w:r>
      <w:proofErr w:type="spellStart"/>
      <w:r>
        <w:t>zuerfarn</w:t>
      </w:r>
      <w:proofErr w:type="spellEnd"/>
      <w:r>
        <w:t xml:space="preserve"> / aber er sagt / es </w:t>
      </w:r>
      <w:proofErr w:type="spellStart"/>
      <w:r>
        <w:t>het</w:t>
      </w:r>
      <w:proofErr w:type="spellEnd"/>
      <w:r>
        <w:t xml:space="preserve"> </w:t>
      </w:r>
      <w:proofErr w:type="spellStart"/>
      <w:r>
        <w:t>yhm</w:t>
      </w:r>
      <w:proofErr w:type="spellEnd"/>
      <w:r>
        <w:t xml:space="preserve"> </w:t>
      </w:r>
      <w:proofErr w:type="spellStart"/>
      <w:r>
        <w:t>yhr</w:t>
      </w:r>
      <w:proofErr w:type="spellEnd"/>
      <w:r>
        <w:t xml:space="preserve"> </w:t>
      </w:r>
      <w:proofErr w:type="spellStart"/>
      <w:r>
        <w:t>furnemen</w:t>
      </w:r>
      <w:proofErr w:type="spellEnd"/>
      <w:r>
        <w:t xml:space="preserve"> nicht gefallen / sie </w:t>
      </w:r>
      <w:proofErr w:type="spellStart"/>
      <w:r>
        <w:t>hetten</w:t>
      </w:r>
      <w:proofErr w:type="spellEnd"/>
      <w:r>
        <w:t xml:space="preserve"> </w:t>
      </w:r>
      <w:proofErr w:type="spellStart"/>
      <w:r>
        <w:t>yhn</w:t>
      </w:r>
      <w:proofErr w:type="spellEnd"/>
      <w:r>
        <w:t xml:space="preserve"> auch nicht </w:t>
      </w:r>
      <w:proofErr w:type="spellStart"/>
      <w:r>
        <w:t>horen</w:t>
      </w:r>
      <w:proofErr w:type="spellEnd"/>
      <w:r>
        <w:t xml:space="preserve"> wollen / Auch zeigt er an die </w:t>
      </w:r>
      <w:proofErr w:type="spellStart"/>
      <w:r>
        <w:t>namen</w:t>
      </w:r>
      <w:proofErr w:type="spellEnd"/>
      <w:r>
        <w:t xml:space="preserve"> seiner </w:t>
      </w:r>
      <w:proofErr w:type="spellStart"/>
      <w:r>
        <w:t>Bundsgenossen</w:t>
      </w:r>
      <w:proofErr w:type="spellEnd"/>
      <w:r>
        <w:t xml:space="preserve"> zu </w:t>
      </w:r>
      <w:proofErr w:type="spellStart"/>
      <w:r>
        <w:t>Alstet</w:t>
      </w:r>
      <w:proofErr w:type="spellEnd"/>
      <w:r>
        <w:t xml:space="preserve"> und </w:t>
      </w:r>
      <w:proofErr w:type="spellStart"/>
      <w:r>
        <w:t>Mulhausen</w:t>
      </w:r>
      <w:proofErr w:type="spellEnd"/>
      <w:r>
        <w:t xml:space="preserve">. </w:t>
      </w:r>
    </w:p>
    <w:p w14:paraId="1648C221" w14:textId="77777777" w:rsidR="0044777E" w:rsidRDefault="0044777E" w:rsidP="0044777E">
      <w:pPr>
        <w:pStyle w:val="StandardWeb"/>
      </w:pPr>
      <w:proofErr w:type="spellStart"/>
      <w:r>
        <w:t>Weyter</w:t>
      </w:r>
      <w:proofErr w:type="spellEnd"/>
      <w:r>
        <w:t xml:space="preserve"> ist er nicht gefragt worden / von seinen </w:t>
      </w:r>
      <w:proofErr w:type="spellStart"/>
      <w:r>
        <w:t>Revelationibus</w:t>
      </w:r>
      <w:proofErr w:type="spellEnd"/>
      <w:r>
        <w:t xml:space="preserve"> / oder was </w:t>
      </w:r>
      <w:proofErr w:type="spellStart"/>
      <w:r>
        <w:t>yhn</w:t>
      </w:r>
      <w:proofErr w:type="spellEnd"/>
      <w:r>
        <w:t xml:space="preserve"> bewegt </w:t>
      </w:r>
      <w:proofErr w:type="spellStart"/>
      <w:r>
        <w:t>hette</w:t>
      </w:r>
      <w:proofErr w:type="spellEnd"/>
      <w:r>
        <w:t xml:space="preserve"> solchen </w:t>
      </w:r>
      <w:proofErr w:type="spellStart"/>
      <w:r>
        <w:t>lermen</w:t>
      </w:r>
      <w:proofErr w:type="spellEnd"/>
      <w:r>
        <w:t xml:space="preserve"> </w:t>
      </w:r>
      <w:proofErr w:type="spellStart"/>
      <w:r>
        <w:t>anzufahen</w:t>
      </w:r>
      <w:proofErr w:type="spellEnd"/>
      <w:r>
        <w:t xml:space="preserve"> / Es ist auch </w:t>
      </w:r>
      <w:proofErr w:type="spellStart"/>
      <w:r>
        <w:t>unweißlich</w:t>
      </w:r>
      <w:proofErr w:type="spellEnd"/>
      <w:r>
        <w:t xml:space="preserve"> gehandelt / </w:t>
      </w:r>
      <w:proofErr w:type="spellStart"/>
      <w:r>
        <w:t>dweyl</w:t>
      </w:r>
      <w:proofErr w:type="spellEnd"/>
      <w:r>
        <w:t xml:space="preserve"> er sich </w:t>
      </w:r>
      <w:proofErr w:type="spellStart"/>
      <w:r>
        <w:t>gotlicher</w:t>
      </w:r>
      <w:proofErr w:type="spellEnd"/>
      <w:r>
        <w:t xml:space="preserve"> </w:t>
      </w:r>
      <w:proofErr w:type="spellStart"/>
      <w:r>
        <w:t>offenbarung</w:t>
      </w:r>
      <w:proofErr w:type="spellEnd"/>
      <w:r>
        <w:t xml:space="preserve"> </w:t>
      </w:r>
      <w:proofErr w:type="spellStart"/>
      <w:r>
        <w:t>gerumpt</w:t>
      </w:r>
      <w:proofErr w:type="spellEnd"/>
      <w:r>
        <w:t xml:space="preserve"> hat / das man nicht </w:t>
      </w:r>
      <w:proofErr w:type="spellStart"/>
      <w:r>
        <w:t>hatt</w:t>
      </w:r>
      <w:proofErr w:type="spellEnd"/>
      <w:r>
        <w:t xml:space="preserve"> gefragt / ob er solches </w:t>
      </w:r>
      <w:proofErr w:type="spellStart"/>
      <w:r>
        <w:t>erdicht</w:t>
      </w:r>
      <w:proofErr w:type="spellEnd"/>
      <w:r>
        <w:t xml:space="preserve"> hab / oder ob der </w:t>
      </w:r>
      <w:proofErr w:type="spellStart"/>
      <w:r>
        <w:t>Teuffel</w:t>
      </w:r>
      <w:proofErr w:type="spellEnd"/>
      <w:r>
        <w:t xml:space="preserve"> </w:t>
      </w:r>
      <w:proofErr w:type="spellStart"/>
      <w:r>
        <w:t>yn</w:t>
      </w:r>
      <w:proofErr w:type="spellEnd"/>
      <w:r>
        <w:t xml:space="preserve"> mit </w:t>
      </w:r>
      <w:proofErr w:type="spellStart"/>
      <w:r>
        <w:t>gesichten</w:t>
      </w:r>
      <w:proofErr w:type="spellEnd"/>
      <w:r>
        <w:t xml:space="preserve"> </w:t>
      </w:r>
      <w:proofErr w:type="spellStart"/>
      <w:r>
        <w:t>verfurt</w:t>
      </w:r>
      <w:proofErr w:type="spellEnd"/>
      <w:r>
        <w:t xml:space="preserve"> hab / solches wer </w:t>
      </w:r>
      <w:proofErr w:type="spellStart"/>
      <w:r>
        <w:t>nutzlich</w:t>
      </w:r>
      <w:proofErr w:type="spellEnd"/>
      <w:r>
        <w:t xml:space="preserve"> </w:t>
      </w:r>
      <w:proofErr w:type="spellStart"/>
      <w:r>
        <w:t>zuwissen</w:t>
      </w:r>
      <w:proofErr w:type="spellEnd"/>
      <w:r>
        <w:t xml:space="preserve">. </w:t>
      </w:r>
    </w:p>
    <w:p w14:paraId="004C1ABF" w14:textId="77777777" w:rsidR="0044777E" w:rsidRDefault="0044777E" w:rsidP="0044777E">
      <w:pPr>
        <w:pStyle w:val="StandardWeb"/>
      </w:pPr>
      <w:r>
        <w:t xml:space="preserve">Nach etlichen tagen </w:t>
      </w:r>
      <w:proofErr w:type="spellStart"/>
      <w:r>
        <w:t>synd</w:t>
      </w:r>
      <w:proofErr w:type="spellEnd"/>
      <w:r>
        <w:t xml:space="preserve"> die </w:t>
      </w:r>
      <w:proofErr w:type="spellStart"/>
      <w:r>
        <w:t>Fursten</w:t>
      </w:r>
      <w:proofErr w:type="spellEnd"/>
      <w:r>
        <w:t xml:space="preserve"> </w:t>
      </w:r>
      <w:proofErr w:type="spellStart"/>
      <w:r>
        <w:t>fur</w:t>
      </w:r>
      <w:proofErr w:type="spellEnd"/>
      <w:r>
        <w:t xml:space="preserve"> </w:t>
      </w:r>
      <w:proofErr w:type="spellStart"/>
      <w:r>
        <w:t>Mulhusen</w:t>
      </w:r>
      <w:proofErr w:type="spellEnd"/>
      <w:r>
        <w:t xml:space="preserve"> zogen / </w:t>
      </w:r>
      <w:proofErr w:type="spellStart"/>
      <w:r>
        <w:t>wleche</w:t>
      </w:r>
      <w:proofErr w:type="spellEnd"/>
      <w:r>
        <w:t xml:space="preserve"> </w:t>
      </w:r>
      <w:proofErr w:type="spellStart"/>
      <w:r>
        <w:t>stat</w:t>
      </w:r>
      <w:proofErr w:type="spellEnd"/>
      <w:r>
        <w:t xml:space="preserve"> sich </w:t>
      </w:r>
      <w:proofErr w:type="spellStart"/>
      <w:r>
        <w:t>yhn</w:t>
      </w:r>
      <w:proofErr w:type="spellEnd"/>
      <w:r>
        <w:t xml:space="preserve"> ergeben hat / da haben die </w:t>
      </w:r>
      <w:proofErr w:type="spellStart"/>
      <w:r>
        <w:t>Fursten</w:t>
      </w:r>
      <w:proofErr w:type="spellEnd"/>
      <w:r>
        <w:t xml:space="preserve"> ein </w:t>
      </w:r>
      <w:proofErr w:type="spellStart"/>
      <w:r>
        <w:t>hauffen</w:t>
      </w:r>
      <w:proofErr w:type="spellEnd"/>
      <w:r>
        <w:t xml:space="preserve"> </w:t>
      </w:r>
      <w:proofErr w:type="spellStart"/>
      <w:r>
        <w:t>auffrurischer</w:t>
      </w:r>
      <w:proofErr w:type="spellEnd"/>
      <w:r>
        <w:t xml:space="preserve"> </w:t>
      </w:r>
      <w:proofErr w:type="spellStart"/>
      <w:r>
        <w:t>kopfft</w:t>
      </w:r>
      <w:proofErr w:type="spellEnd"/>
      <w:r>
        <w:t xml:space="preserve"> / </w:t>
      </w:r>
      <w:proofErr w:type="spellStart"/>
      <w:r>
        <w:t>unnd</w:t>
      </w:r>
      <w:proofErr w:type="spellEnd"/>
      <w:r>
        <w:t xml:space="preserve"> </w:t>
      </w:r>
      <w:proofErr w:type="spellStart"/>
      <w:r>
        <w:t>under</w:t>
      </w:r>
      <w:proofErr w:type="spellEnd"/>
      <w:r>
        <w:t xml:space="preserve"> denen auch den </w:t>
      </w:r>
      <w:proofErr w:type="spellStart"/>
      <w:r>
        <w:t>Pfeyffer</w:t>
      </w:r>
      <w:proofErr w:type="spellEnd"/>
      <w:r>
        <w:t xml:space="preserve"> / da </w:t>
      </w:r>
      <w:proofErr w:type="spellStart"/>
      <w:r>
        <w:t>hyn</w:t>
      </w:r>
      <w:proofErr w:type="spellEnd"/>
      <w:r>
        <w:t xml:space="preserve"> hat man </w:t>
      </w:r>
      <w:proofErr w:type="spellStart"/>
      <w:r>
        <w:t>Thomam</w:t>
      </w:r>
      <w:proofErr w:type="spellEnd"/>
      <w:r>
        <w:t xml:space="preserve"> auch </w:t>
      </w:r>
      <w:proofErr w:type="spellStart"/>
      <w:r>
        <w:t>yns</w:t>
      </w:r>
      <w:proofErr w:type="spellEnd"/>
      <w:r>
        <w:t xml:space="preserve"> leger </w:t>
      </w:r>
      <w:proofErr w:type="spellStart"/>
      <w:r>
        <w:t>gefurt</w:t>
      </w:r>
      <w:proofErr w:type="spellEnd"/>
      <w:r>
        <w:t xml:space="preserve"> / und </w:t>
      </w:r>
      <w:proofErr w:type="spellStart"/>
      <w:r>
        <w:t>yhn</w:t>
      </w:r>
      <w:proofErr w:type="spellEnd"/>
      <w:r>
        <w:t xml:space="preserve"> da </w:t>
      </w:r>
      <w:proofErr w:type="spellStart"/>
      <w:r>
        <w:t>kopfft</w:t>
      </w:r>
      <w:proofErr w:type="spellEnd"/>
      <w:r>
        <w:t xml:space="preserve">. </w:t>
      </w:r>
    </w:p>
    <w:p w14:paraId="02AAD20E" w14:textId="77777777" w:rsidR="0044777E" w:rsidRDefault="0044777E" w:rsidP="0044777E">
      <w:pPr>
        <w:pStyle w:val="StandardWeb"/>
      </w:pPr>
      <w:r>
        <w:t xml:space="preserve">Er ist aber </w:t>
      </w:r>
      <w:proofErr w:type="spellStart"/>
      <w:r>
        <w:t>seer</w:t>
      </w:r>
      <w:proofErr w:type="spellEnd"/>
      <w:r>
        <w:t xml:space="preserve"> kleinmutig gewest </w:t>
      </w:r>
      <w:proofErr w:type="spellStart"/>
      <w:r>
        <w:t>ynn</w:t>
      </w:r>
      <w:proofErr w:type="spellEnd"/>
      <w:r>
        <w:t xml:space="preserve"> der selben </w:t>
      </w:r>
      <w:proofErr w:type="spellStart"/>
      <w:r>
        <w:t>letsten</w:t>
      </w:r>
      <w:proofErr w:type="spellEnd"/>
      <w:r>
        <w:t xml:space="preserve"> not / und also mit sich selbst verirret / das er den </w:t>
      </w:r>
      <w:proofErr w:type="spellStart"/>
      <w:r>
        <w:t>glawben</w:t>
      </w:r>
      <w:proofErr w:type="spellEnd"/>
      <w:r>
        <w:t xml:space="preserve"> nicht allein hat </w:t>
      </w:r>
      <w:proofErr w:type="spellStart"/>
      <w:r>
        <w:t>kunden</w:t>
      </w:r>
      <w:proofErr w:type="spellEnd"/>
      <w:r>
        <w:t xml:space="preserve"> betten / </w:t>
      </w:r>
      <w:proofErr w:type="spellStart"/>
      <w:r>
        <w:t>sundern</w:t>
      </w:r>
      <w:proofErr w:type="spellEnd"/>
      <w:r>
        <w:t xml:space="preserve"> hat </w:t>
      </w:r>
      <w:proofErr w:type="spellStart"/>
      <w:r>
        <w:t>yhm</w:t>
      </w:r>
      <w:proofErr w:type="spellEnd"/>
      <w:r>
        <w:t xml:space="preserve"> Hertzog Henrich von </w:t>
      </w:r>
      <w:proofErr w:type="spellStart"/>
      <w:r>
        <w:t>Brunschwyg</w:t>
      </w:r>
      <w:proofErr w:type="spellEnd"/>
      <w:r>
        <w:t xml:space="preserve"> vor gebet / Er hat auch </w:t>
      </w:r>
      <w:proofErr w:type="spellStart"/>
      <w:r>
        <w:t>offenlich</w:t>
      </w:r>
      <w:proofErr w:type="spellEnd"/>
      <w:r>
        <w:t xml:space="preserve"> </w:t>
      </w:r>
      <w:proofErr w:type="spellStart"/>
      <w:r>
        <w:t>bekant</w:t>
      </w:r>
      <w:proofErr w:type="spellEnd"/>
      <w:r>
        <w:t xml:space="preserve"> / er hab unrecht </w:t>
      </w:r>
      <w:proofErr w:type="spellStart"/>
      <w:r>
        <w:t>gethon</w:t>
      </w:r>
      <w:proofErr w:type="spellEnd"/>
      <w:r>
        <w:t xml:space="preserve"> / und doch </w:t>
      </w:r>
      <w:proofErr w:type="spellStart"/>
      <w:r>
        <w:t>ym</w:t>
      </w:r>
      <w:proofErr w:type="spellEnd"/>
      <w:r>
        <w:t xml:space="preserve"> ring die </w:t>
      </w:r>
      <w:proofErr w:type="spellStart"/>
      <w:r>
        <w:t>Fursten</w:t>
      </w:r>
      <w:proofErr w:type="spellEnd"/>
      <w:r>
        <w:t xml:space="preserve"> </w:t>
      </w:r>
      <w:proofErr w:type="spellStart"/>
      <w:r>
        <w:t>vermant</w:t>
      </w:r>
      <w:proofErr w:type="spellEnd"/>
      <w:r>
        <w:t xml:space="preserve"> / sie </w:t>
      </w:r>
      <w:proofErr w:type="spellStart"/>
      <w:r>
        <w:t>wolten</w:t>
      </w:r>
      <w:proofErr w:type="spellEnd"/>
      <w:r>
        <w:t xml:space="preserve"> den armen </w:t>
      </w:r>
      <w:proofErr w:type="spellStart"/>
      <w:r>
        <w:t>leuten</w:t>
      </w:r>
      <w:proofErr w:type="spellEnd"/>
      <w:r>
        <w:t xml:space="preserve"> nicht also hart sein / so </w:t>
      </w:r>
      <w:proofErr w:type="spellStart"/>
      <w:r>
        <w:t>durfften</w:t>
      </w:r>
      <w:proofErr w:type="spellEnd"/>
      <w:r>
        <w:t xml:space="preserve"> sie solcher </w:t>
      </w:r>
      <w:proofErr w:type="spellStart"/>
      <w:r>
        <w:t>far</w:t>
      </w:r>
      <w:proofErr w:type="spellEnd"/>
      <w:r>
        <w:t xml:space="preserve"> nicht </w:t>
      </w:r>
      <w:proofErr w:type="spellStart"/>
      <w:r>
        <w:t>furter</w:t>
      </w:r>
      <w:proofErr w:type="spellEnd"/>
      <w:r>
        <w:t xml:space="preserve"> warten / und sagt / sie </w:t>
      </w:r>
      <w:proofErr w:type="spellStart"/>
      <w:r>
        <w:t>solten</w:t>
      </w:r>
      <w:proofErr w:type="spellEnd"/>
      <w:r>
        <w:t xml:space="preserve"> </w:t>
      </w:r>
      <w:proofErr w:type="spellStart"/>
      <w:r>
        <w:t>Libros</w:t>
      </w:r>
      <w:proofErr w:type="spellEnd"/>
      <w:r>
        <w:t xml:space="preserve"> Regum lesen / Nach </w:t>
      </w:r>
      <w:proofErr w:type="spellStart"/>
      <w:r>
        <w:t>sollicher</w:t>
      </w:r>
      <w:proofErr w:type="spellEnd"/>
      <w:r>
        <w:t xml:space="preserve"> </w:t>
      </w:r>
      <w:proofErr w:type="spellStart"/>
      <w:r>
        <w:t>red</w:t>
      </w:r>
      <w:proofErr w:type="spellEnd"/>
      <w:r>
        <w:t xml:space="preserve"> ist er </w:t>
      </w:r>
      <w:proofErr w:type="spellStart"/>
      <w:r>
        <w:t>gekopfft</w:t>
      </w:r>
      <w:proofErr w:type="spellEnd"/>
      <w:r>
        <w:t xml:space="preserve"> worden / der </w:t>
      </w:r>
      <w:proofErr w:type="spellStart"/>
      <w:r>
        <w:t>kopff</w:t>
      </w:r>
      <w:proofErr w:type="spellEnd"/>
      <w:r>
        <w:t xml:space="preserve"> darnach </w:t>
      </w:r>
      <w:proofErr w:type="spellStart"/>
      <w:r>
        <w:t>auff</w:t>
      </w:r>
      <w:proofErr w:type="spellEnd"/>
      <w:r>
        <w:t xml:space="preserve"> ein </w:t>
      </w:r>
      <w:proofErr w:type="spellStart"/>
      <w:r>
        <w:t>spis</w:t>
      </w:r>
      <w:proofErr w:type="spellEnd"/>
      <w:r>
        <w:t xml:space="preserve"> gesteckt </w:t>
      </w:r>
      <w:proofErr w:type="spellStart"/>
      <w:r>
        <w:t>yns</w:t>
      </w:r>
      <w:proofErr w:type="spellEnd"/>
      <w:r>
        <w:t xml:space="preserve"> </w:t>
      </w:r>
      <w:proofErr w:type="spellStart"/>
      <w:r>
        <w:t>feldt</w:t>
      </w:r>
      <w:proofErr w:type="spellEnd"/>
      <w:r>
        <w:t xml:space="preserve"> / zu einer </w:t>
      </w:r>
      <w:proofErr w:type="spellStart"/>
      <w:r>
        <w:t>gedechtnus</w:t>
      </w:r>
      <w:proofErr w:type="spellEnd"/>
      <w:r>
        <w:t xml:space="preserve">. </w:t>
      </w:r>
    </w:p>
    <w:p w14:paraId="6E490D32" w14:textId="77777777" w:rsidR="0044777E" w:rsidRDefault="0044777E" w:rsidP="0044777E">
      <w:pPr>
        <w:pStyle w:val="StandardWeb"/>
      </w:pPr>
      <w:r>
        <w:t xml:space="preserve">Dis </w:t>
      </w:r>
      <w:proofErr w:type="spellStart"/>
      <w:r>
        <w:t>endt</w:t>
      </w:r>
      <w:proofErr w:type="spellEnd"/>
      <w:r>
        <w:t xml:space="preserve"> Thome </w:t>
      </w:r>
      <w:proofErr w:type="spellStart"/>
      <w:r>
        <w:t>Muntzers</w:t>
      </w:r>
      <w:proofErr w:type="spellEnd"/>
      <w:r>
        <w:t xml:space="preserve"> ist </w:t>
      </w:r>
      <w:proofErr w:type="spellStart"/>
      <w:r>
        <w:t>wol</w:t>
      </w:r>
      <w:proofErr w:type="spellEnd"/>
      <w:r>
        <w:t xml:space="preserve"> zu </w:t>
      </w:r>
      <w:proofErr w:type="spellStart"/>
      <w:r>
        <w:t>bedencken</w:t>
      </w:r>
      <w:proofErr w:type="spellEnd"/>
      <w:r>
        <w:t xml:space="preserve"> / uff das ein </w:t>
      </w:r>
      <w:proofErr w:type="spellStart"/>
      <w:r>
        <w:t>yeder</w:t>
      </w:r>
      <w:proofErr w:type="spellEnd"/>
      <w:r>
        <w:t xml:space="preserve"> dabey lern / das man nicht soll </w:t>
      </w:r>
      <w:proofErr w:type="spellStart"/>
      <w:r>
        <w:t>glewben</w:t>
      </w:r>
      <w:proofErr w:type="spellEnd"/>
      <w:r>
        <w:t xml:space="preserve"> denen die sich </w:t>
      </w:r>
      <w:proofErr w:type="spellStart"/>
      <w:r>
        <w:t>rumen</w:t>
      </w:r>
      <w:proofErr w:type="spellEnd"/>
      <w:r>
        <w:t xml:space="preserve"> </w:t>
      </w:r>
      <w:proofErr w:type="spellStart"/>
      <w:r>
        <w:t>gotlicher</w:t>
      </w:r>
      <w:proofErr w:type="spellEnd"/>
      <w:r>
        <w:t xml:space="preserve"> </w:t>
      </w:r>
      <w:proofErr w:type="spellStart"/>
      <w:r>
        <w:t>offenbarung</w:t>
      </w:r>
      <w:proofErr w:type="spellEnd"/>
      <w:r>
        <w:t xml:space="preserve"> / so sie etwas </w:t>
      </w:r>
      <w:proofErr w:type="spellStart"/>
      <w:r>
        <w:t>fur</w:t>
      </w:r>
      <w:proofErr w:type="spellEnd"/>
      <w:r>
        <w:t xml:space="preserve"> haben wider die </w:t>
      </w:r>
      <w:proofErr w:type="spellStart"/>
      <w:r>
        <w:t>schrifft</w:t>
      </w:r>
      <w:proofErr w:type="spellEnd"/>
      <w:r>
        <w:t xml:space="preserve"> / dann Gott </w:t>
      </w:r>
      <w:proofErr w:type="spellStart"/>
      <w:r>
        <w:t>leßt</w:t>
      </w:r>
      <w:proofErr w:type="spellEnd"/>
      <w:r>
        <w:t xml:space="preserve"> nicht </w:t>
      </w:r>
      <w:proofErr w:type="spellStart"/>
      <w:r>
        <w:t>ungerochen</w:t>
      </w:r>
      <w:proofErr w:type="spellEnd"/>
      <w:r>
        <w:t xml:space="preserve"> wie </w:t>
      </w:r>
      <w:proofErr w:type="spellStart"/>
      <w:r>
        <w:t>geschriben</w:t>
      </w:r>
      <w:proofErr w:type="spellEnd"/>
      <w:r>
        <w:t xml:space="preserve"> stet </w:t>
      </w:r>
      <w:proofErr w:type="spellStart"/>
      <w:r>
        <w:t>ym</w:t>
      </w:r>
      <w:proofErr w:type="spellEnd"/>
      <w:r>
        <w:t xml:space="preserve"> andern gebot / Non </w:t>
      </w:r>
      <w:proofErr w:type="spellStart"/>
      <w:r>
        <w:t>habebit</w:t>
      </w:r>
      <w:proofErr w:type="spellEnd"/>
      <w:r>
        <w:t xml:space="preserve"> Deus </w:t>
      </w:r>
      <w:proofErr w:type="spellStart"/>
      <w:r>
        <w:t>insontem</w:t>
      </w:r>
      <w:proofErr w:type="spellEnd"/>
      <w:r>
        <w:t xml:space="preserve"> etc. </w:t>
      </w:r>
    </w:p>
    <w:p w14:paraId="038C2287" w14:textId="77777777" w:rsidR="0044777E" w:rsidRDefault="0044777E" w:rsidP="0044777E">
      <w:pPr>
        <w:pStyle w:val="StandardWeb"/>
      </w:pPr>
      <w:r>
        <w:t xml:space="preserve">Auch sollen wir lernen / wie hart </w:t>
      </w:r>
      <w:proofErr w:type="spellStart"/>
      <w:r>
        <w:t>Got</w:t>
      </w:r>
      <w:proofErr w:type="spellEnd"/>
      <w:r>
        <w:t xml:space="preserve"> straffe ungehorsam und </w:t>
      </w:r>
      <w:proofErr w:type="spellStart"/>
      <w:r>
        <w:t>auffrur</w:t>
      </w:r>
      <w:proofErr w:type="spellEnd"/>
      <w:r>
        <w:t xml:space="preserve"> wider die </w:t>
      </w:r>
      <w:proofErr w:type="spellStart"/>
      <w:r>
        <w:t>Oberkeit</w:t>
      </w:r>
      <w:proofErr w:type="spellEnd"/>
      <w:r>
        <w:t xml:space="preserve"> / dann </w:t>
      </w:r>
      <w:proofErr w:type="spellStart"/>
      <w:r>
        <w:t>Got</w:t>
      </w:r>
      <w:proofErr w:type="spellEnd"/>
      <w:r>
        <w:t xml:space="preserve"> hat geboten die </w:t>
      </w:r>
      <w:proofErr w:type="spellStart"/>
      <w:r>
        <w:t>Oberkeit</w:t>
      </w:r>
      <w:proofErr w:type="spellEnd"/>
      <w:r>
        <w:t xml:space="preserve"> zu </w:t>
      </w:r>
      <w:proofErr w:type="spellStart"/>
      <w:r>
        <w:t>eeren</w:t>
      </w:r>
      <w:proofErr w:type="spellEnd"/>
      <w:r>
        <w:t xml:space="preserve"> / und der selben gehorsam </w:t>
      </w:r>
      <w:proofErr w:type="spellStart"/>
      <w:r>
        <w:t>zusein</w:t>
      </w:r>
      <w:proofErr w:type="spellEnd"/>
      <w:r>
        <w:t xml:space="preserve"> </w:t>
      </w:r>
      <w:proofErr w:type="spellStart"/>
      <w:r>
        <w:t>Darumb</w:t>
      </w:r>
      <w:proofErr w:type="spellEnd"/>
      <w:r>
        <w:t xml:space="preserve"> wer dawider handelt / den </w:t>
      </w:r>
      <w:proofErr w:type="spellStart"/>
      <w:r>
        <w:t>leßt</w:t>
      </w:r>
      <w:proofErr w:type="spellEnd"/>
      <w:r>
        <w:t xml:space="preserve"> </w:t>
      </w:r>
      <w:proofErr w:type="spellStart"/>
      <w:r>
        <w:t>Got</w:t>
      </w:r>
      <w:proofErr w:type="spellEnd"/>
      <w:r>
        <w:t xml:space="preserve"> nicht </w:t>
      </w:r>
      <w:proofErr w:type="spellStart"/>
      <w:r>
        <w:t>ungestrafft</w:t>
      </w:r>
      <w:proofErr w:type="spellEnd"/>
      <w:r>
        <w:t xml:space="preserve"> / wie Paulus spricht </w:t>
      </w:r>
      <w:proofErr w:type="spellStart"/>
      <w:r>
        <w:t>zun</w:t>
      </w:r>
      <w:proofErr w:type="spellEnd"/>
      <w:r>
        <w:t xml:space="preserve"> </w:t>
      </w:r>
      <w:proofErr w:type="spellStart"/>
      <w:r>
        <w:t>Romern</w:t>
      </w:r>
      <w:proofErr w:type="spellEnd"/>
      <w:r>
        <w:t xml:space="preserve"> am </w:t>
      </w:r>
      <w:proofErr w:type="spellStart"/>
      <w:r>
        <w:t>xiij</w:t>
      </w:r>
      <w:proofErr w:type="spellEnd"/>
      <w:r>
        <w:t xml:space="preserve">. </w:t>
      </w:r>
      <w:proofErr w:type="spellStart"/>
      <w:r>
        <w:t>capitel</w:t>
      </w:r>
      <w:proofErr w:type="spellEnd"/>
      <w:r>
        <w:t xml:space="preserve"> / Wer der </w:t>
      </w:r>
      <w:proofErr w:type="spellStart"/>
      <w:r>
        <w:t>oberkeit</w:t>
      </w:r>
      <w:proofErr w:type="spellEnd"/>
      <w:r>
        <w:t xml:space="preserve"> widerstrebt / der </w:t>
      </w:r>
      <w:proofErr w:type="spellStart"/>
      <w:r>
        <w:t>wirt</w:t>
      </w:r>
      <w:proofErr w:type="spellEnd"/>
      <w:r>
        <w:t xml:space="preserve"> gestrafft werden. </w:t>
      </w:r>
    </w:p>
    <w:p w14:paraId="321553E9" w14:textId="77777777" w:rsidR="0044777E" w:rsidRDefault="0044777E" w:rsidP="0044777E">
      <w:pPr>
        <w:pStyle w:val="StandardWeb"/>
      </w:pPr>
      <w:r>
        <w:t xml:space="preserve">Also ist diß </w:t>
      </w:r>
      <w:proofErr w:type="spellStart"/>
      <w:r>
        <w:t>jar</w:t>
      </w:r>
      <w:proofErr w:type="spellEnd"/>
      <w:r>
        <w:t xml:space="preserve"> an andern orten allen wie </w:t>
      </w:r>
      <w:proofErr w:type="spellStart"/>
      <w:r>
        <w:t>ynn</w:t>
      </w:r>
      <w:proofErr w:type="spellEnd"/>
      <w:r>
        <w:t xml:space="preserve"> </w:t>
      </w:r>
      <w:proofErr w:type="spellStart"/>
      <w:r>
        <w:t>Thuringen</w:t>
      </w:r>
      <w:proofErr w:type="spellEnd"/>
      <w:r>
        <w:t xml:space="preserve"> </w:t>
      </w:r>
      <w:proofErr w:type="spellStart"/>
      <w:r>
        <w:t>auffrur</w:t>
      </w:r>
      <w:proofErr w:type="spellEnd"/>
      <w:r>
        <w:t xml:space="preserve"> gestrafft worden / </w:t>
      </w:r>
      <w:proofErr w:type="spellStart"/>
      <w:r>
        <w:t>unnd</w:t>
      </w:r>
      <w:proofErr w:type="spellEnd"/>
      <w:r>
        <w:t xml:space="preserve"> die </w:t>
      </w:r>
      <w:proofErr w:type="spellStart"/>
      <w:r>
        <w:t>Oberkeyt</w:t>
      </w:r>
      <w:proofErr w:type="spellEnd"/>
      <w:r>
        <w:t xml:space="preserve"> durch Gott wunderlich wider grosse macht der </w:t>
      </w:r>
      <w:proofErr w:type="spellStart"/>
      <w:r>
        <w:t>auffrurigen</w:t>
      </w:r>
      <w:proofErr w:type="spellEnd"/>
      <w:r>
        <w:t xml:space="preserve"> erhalten worden / </w:t>
      </w:r>
      <w:proofErr w:type="spellStart"/>
      <w:r>
        <w:t>Sollich</w:t>
      </w:r>
      <w:proofErr w:type="spellEnd"/>
      <w:r>
        <w:t xml:space="preserve"> </w:t>
      </w:r>
      <w:proofErr w:type="spellStart"/>
      <w:r>
        <w:t>exempel</w:t>
      </w:r>
      <w:proofErr w:type="spellEnd"/>
      <w:r>
        <w:t xml:space="preserve"> </w:t>
      </w:r>
      <w:proofErr w:type="spellStart"/>
      <w:r>
        <w:t>alls</w:t>
      </w:r>
      <w:proofErr w:type="spellEnd"/>
      <w:r>
        <w:t xml:space="preserve"> </w:t>
      </w:r>
      <w:proofErr w:type="spellStart"/>
      <w:r>
        <w:t>sunderliche</w:t>
      </w:r>
      <w:proofErr w:type="spellEnd"/>
      <w:r>
        <w:t xml:space="preserve"> geschicht von </w:t>
      </w:r>
      <w:proofErr w:type="spellStart"/>
      <w:r>
        <w:t>Got</w:t>
      </w:r>
      <w:proofErr w:type="spellEnd"/>
      <w:r>
        <w:t xml:space="preserve"> / </w:t>
      </w:r>
      <w:proofErr w:type="spellStart"/>
      <w:r>
        <w:t>billich</w:t>
      </w:r>
      <w:proofErr w:type="spellEnd"/>
      <w:r>
        <w:t xml:space="preserve"> sollen </w:t>
      </w:r>
      <w:proofErr w:type="spellStart"/>
      <w:r>
        <w:t>ynn</w:t>
      </w:r>
      <w:proofErr w:type="spellEnd"/>
      <w:r>
        <w:t xml:space="preserve"> </w:t>
      </w:r>
      <w:proofErr w:type="spellStart"/>
      <w:r>
        <w:t>gedechtnus</w:t>
      </w:r>
      <w:proofErr w:type="spellEnd"/>
      <w:r>
        <w:t xml:space="preserve"> der nachkommen </w:t>
      </w:r>
      <w:proofErr w:type="spellStart"/>
      <w:r>
        <w:t>bleyben</w:t>
      </w:r>
      <w:proofErr w:type="spellEnd"/>
      <w:r>
        <w:t xml:space="preserve"> / </w:t>
      </w:r>
      <w:proofErr w:type="spellStart"/>
      <w:r>
        <w:t>unnd</w:t>
      </w:r>
      <w:proofErr w:type="spellEnd"/>
      <w:r>
        <w:t xml:space="preserve"> mit hohem </w:t>
      </w:r>
      <w:proofErr w:type="spellStart"/>
      <w:r>
        <w:t>fleys</w:t>
      </w:r>
      <w:proofErr w:type="spellEnd"/>
      <w:r>
        <w:t xml:space="preserve"> </w:t>
      </w:r>
      <w:proofErr w:type="spellStart"/>
      <w:r>
        <w:t>uffgeschriben</w:t>
      </w:r>
      <w:proofErr w:type="spellEnd"/>
      <w:r>
        <w:t xml:space="preserve"> werden. </w:t>
      </w:r>
    </w:p>
    <w:p w14:paraId="42D4B1A0" w14:textId="77777777" w:rsidR="0022039F" w:rsidRDefault="0022039F" w:rsidP="0022039F"/>
    <w:p w14:paraId="74AF1D37" w14:textId="77777777" w:rsidR="00D5498D" w:rsidRPr="00D5498D" w:rsidRDefault="007166CE" w:rsidP="008E63BE">
      <w:pPr>
        <w:pStyle w:val="berschrift1"/>
      </w:pPr>
      <w:r>
        <w:br w:type="page"/>
      </w:r>
      <w:r w:rsidR="00D5498D" w:rsidRPr="00D5498D">
        <w:t>Quellen:</w:t>
      </w:r>
    </w:p>
    <w:p w14:paraId="7D00BB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0341B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072E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08A68C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E2363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947B8D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8B2B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1F48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37E5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728F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04DFD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D35901" w14:textId="2B485BDA" w:rsidR="00C35859" w:rsidRPr="0044777E" w:rsidRDefault="00C35859" w:rsidP="0044777E">
      <w:pPr>
        <w:spacing w:after="0" w:line="240" w:lineRule="auto"/>
        <w:rPr>
          <w:rFonts w:eastAsia="Times New Roman"/>
          <w:color w:val="000000"/>
          <w:szCs w:val="24"/>
          <w:lang w:eastAsia="de-DE"/>
        </w:rPr>
      </w:pPr>
    </w:p>
    <w:sectPr w:rsidR="00C35859" w:rsidRPr="004477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77E"/>
    <w:rsid w:val="00082307"/>
    <w:rsid w:val="000C66E5"/>
    <w:rsid w:val="001F54C4"/>
    <w:rsid w:val="0022039F"/>
    <w:rsid w:val="00272484"/>
    <w:rsid w:val="00297F83"/>
    <w:rsid w:val="002E6D11"/>
    <w:rsid w:val="00381C0C"/>
    <w:rsid w:val="0044777E"/>
    <w:rsid w:val="00537F59"/>
    <w:rsid w:val="007166CE"/>
    <w:rsid w:val="007E1779"/>
    <w:rsid w:val="0083667B"/>
    <w:rsid w:val="008D7463"/>
    <w:rsid w:val="008E417E"/>
    <w:rsid w:val="008E63BE"/>
    <w:rsid w:val="00C35859"/>
    <w:rsid w:val="00CC4EAC"/>
    <w:rsid w:val="00D14D4F"/>
    <w:rsid w:val="00D5498D"/>
    <w:rsid w:val="00EE2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A469D"/>
  <w15:chartTrackingRefBased/>
  <w15:docId w15:val="{6FDE750C-0329-4047-9346-993CE1D8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4777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85366024">
      <w:bodyDiv w:val="1"/>
      <w:marLeft w:val="0"/>
      <w:marRight w:val="0"/>
      <w:marTop w:val="0"/>
      <w:marBottom w:val="0"/>
      <w:divBdr>
        <w:top w:val="none" w:sz="0" w:space="0" w:color="auto"/>
        <w:left w:val="none" w:sz="0" w:space="0" w:color="auto"/>
        <w:bottom w:val="none" w:sz="0" w:space="0" w:color="auto"/>
        <w:right w:val="none" w:sz="0" w:space="0" w:color="auto"/>
      </w:divBdr>
    </w:div>
    <w:div w:id="1981958161">
      <w:bodyDiv w:val="1"/>
      <w:marLeft w:val="0"/>
      <w:marRight w:val="0"/>
      <w:marTop w:val="0"/>
      <w:marBottom w:val="0"/>
      <w:divBdr>
        <w:top w:val="none" w:sz="0" w:space="0" w:color="auto"/>
        <w:left w:val="none" w:sz="0" w:space="0" w:color="auto"/>
        <w:bottom w:val="none" w:sz="0" w:space="0" w:color="auto"/>
        <w:right w:val="none" w:sz="0" w:space="0" w:color="auto"/>
      </w:divBdr>
      <w:divsChild>
        <w:div w:id="1060396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5221</Words>
  <Characters>32895</Characters>
  <Application>Microsoft Office Word</Application>
  <DocSecurity>0</DocSecurity>
  <Lines>274</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38040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2020-10-24T06:53:00Z</dcterms:created>
  <dcterms:modified xsi:type="dcterms:W3CDTF">2020-11-01T08:43:00Z</dcterms:modified>
  <dc:title>Die Histori Thome Muntzers</dc:title>
  <dc:creator>Unbekannt</dc:creator>
  <cp:keywords>Bauernkrieg</cp:keywords>
  <dc:language>de</dc:language>
</cp:coreProperties>
</file>